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FD1CA" w14:textId="77777777" w:rsidR="00604A20" w:rsidRDefault="00604A20" w:rsidP="00BB03AF">
      <w:pPr>
        <w:widowControl w:val="0"/>
        <w:suppressAutoHyphens/>
        <w:spacing w:after="0" w:line="240" w:lineRule="auto"/>
        <w:jc w:val="right"/>
        <w:rPr>
          <w:rFonts w:ascii="Times New Roman" w:eastAsia="SimSun" w:hAnsi="Times New Roman" w:cs="Times New Roman"/>
          <w:b/>
          <w:bCs/>
          <w:color w:val="000000"/>
          <w:kern w:val="1"/>
          <w:lang w:eastAsia="hi-IN" w:bidi="hi-IN"/>
        </w:rPr>
      </w:pPr>
      <w:r>
        <w:rPr>
          <w:rFonts w:ascii="Times New Roman" w:eastAsia="SimSun" w:hAnsi="Times New Roman" w:cs="Times New Roman"/>
          <w:b/>
          <w:bCs/>
          <w:color w:val="000000"/>
          <w:kern w:val="1"/>
          <w:lang w:eastAsia="hi-IN" w:bidi="hi-IN"/>
        </w:rPr>
        <w:t>Załącznik nr 11- Istotne postanowienia umowy</w:t>
      </w:r>
    </w:p>
    <w:p w14:paraId="2BE01DC2" w14:textId="77777777" w:rsidR="00604A20" w:rsidRDefault="00604A20" w:rsidP="00BB03AF">
      <w:pPr>
        <w:widowControl w:val="0"/>
        <w:suppressAutoHyphens/>
        <w:spacing w:after="0" w:line="240" w:lineRule="auto"/>
        <w:jc w:val="right"/>
        <w:rPr>
          <w:rFonts w:ascii="Times New Roman" w:eastAsia="SimSun" w:hAnsi="Times New Roman" w:cs="Times New Roman"/>
          <w:b/>
          <w:bCs/>
          <w:color w:val="000000"/>
          <w:kern w:val="1"/>
          <w:lang w:eastAsia="hi-IN" w:bidi="hi-IN"/>
        </w:rPr>
      </w:pPr>
    </w:p>
    <w:p w14:paraId="4FE25A31" w14:textId="5CB5709B" w:rsidR="002171EB" w:rsidRPr="00EA6DAC" w:rsidRDefault="002171EB" w:rsidP="00BB03AF">
      <w:pPr>
        <w:widowControl w:val="0"/>
        <w:suppressAutoHyphens/>
        <w:spacing w:after="0" w:line="240" w:lineRule="auto"/>
        <w:jc w:val="center"/>
        <w:rPr>
          <w:rFonts w:ascii="Times New Roman" w:eastAsia="SimSun" w:hAnsi="Times New Roman" w:cs="Times New Roman"/>
          <w:b/>
          <w:i/>
          <w:iCs/>
          <w:color w:val="000000"/>
          <w:kern w:val="1"/>
          <w:lang w:eastAsia="hi-IN" w:bidi="hi-IN"/>
        </w:rPr>
      </w:pPr>
      <w:r w:rsidRPr="00EA6DAC">
        <w:rPr>
          <w:rFonts w:ascii="Times New Roman" w:eastAsia="SimSun" w:hAnsi="Times New Roman" w:cs="Times New Roman"/>
          <w:b/>
          <w:i/>
          <w:iCs/>
          <w:color w:val="000000"/>
          <w:kern w:val="1"/>
          <w:lang w:eastAsia="hi-IN" w:bidi="hi-IN"/>
        </w:rPr>
        <w:t>Projekt Umowy  nr …./202</w:t>
      </w:r>
      <w:r w:rsidR="009E3AF7">
        <w:rPr>
          <w:rFonts w:ascii="Times New Roman" w:eastAsia="SimSun" w:hAnsi="Times New Roman" w:cs="Times New Roman"/>
          <w:b/>
          <w:i/>
          <w:iCs/>
          <w:color w:val="000000"/>
          <w:kern w:val="1"/>
          <w:lang w:eastAsia="hi-IN" w:bidi="hi-IN"/>
        </w:rPr>
        <w:t>3</w:t>
      </w:r>
    </w:p>
    <w:p w14:paraId="39AAE4EA" w14:textId="77777777" w:rsidR="002171EB" w:rsidRDefault="002171EB" w:rsidP="00BB03AF">
      <w:pPr>
        <w:widowControl w:val="0"/>
        <w:suppressAutoHyphens/>
        <w:spacing w:after="0" w:line="240" w:lineRule="auto"/>
        <w:jc w:val="center"/>
        <w:rPr>
          <w:rFonts w:ascii="Times New Roman" w:eastAsia="SimSun" w:hAnsi="Times New Roman" w:cs="Times New Roman"/>
          <w:b/>
          <w:i/>
          <w:iCs/>
          <w:color w:val="000000"/>
          <w:kern w:val="1"/>
          <w:lang w:eastAsia="hi-IN" w:bidi="hi-IN"/>
        </w:rPr>
      </w:pPr>
      <w:r w:rsidRPr="00EA6DAC">
        <w:rPr>
          <w:rFonts w:ascii="Times New Roman" w:eastAsia="SimSun" w:hAnsi="Times New Roman" w:cs="Times New Roman"/>
          <w:b/>
          <w:i/>
          <w:iCs/>
          <w:color w:val="000000"/>
          <w:kern w:val="1"/>
          <w:lang w:eastAsia="hi-IN" w:bidi="hi-IN"/>
        </w:rPr>
        <w:t>o świadczeniu usług medycznych</w:t>
      </w:r>
    </w:p>
    <w:p w14:paraId="6C1CBA0D" w14:textId="77777777" w:rsidR="00A33299" w:rsidRPr="00EA6DAC" w:rsidRDefault="00A33299" w:rsidP="00BB03AF">
      <w:pPr>
        <w:widowControl w:val="0"/>
        <w:suppressAutoHyphens/>
        <w:spacing w:after="0" w:line="240" w:lineRule="auto"/>
        <w:jc w:val="center"/>
        <w:rPr>
          <w:rFonts w:ascii="Times New Roman" w:eastAsia="SimSun" w:hAnsi="Times New Roman" w:cs="Times New Roman"/>
          <w:b/>
          <w:i/>
          <w:iCs/>
          <w:color w:val="000000"/>
          <w:kern w:val="1"/>
          <w:lang w:eastAsia="hi-IN" w:bidi="hi-IN"/>
        </w:rPr>
      </w:pPr>
    </w:p>
    <w:p w14:paraId="251A64C8" w14:textId="77777777" w:rsidR="007440AA" w:rsidRDefault="007440AA" w:rsidP="00BB03AF">
      <w:pPr>
        <w:widowControl w:val="0"/>
        <w:suppressAutoHyphens/>
        <w:spacing w:after="0" w:line="240" w:lineRule="auto"/>
        <w:jc w:val="both"/>
        <w:rPr>
          <w:rFonts w:ascii="Times New Roman" w:eastAsia="SimSun" w:hAnsi="Times New Roman" w:cs="Times New Roman"/>
          <w:color w:val="000000"/>
          <w:kern w:val="1"/>
          <w:lang w:eastAsia="hi-IN" w:bidi="hi-IN"/>
        </w:rPr>
      </w:pPr>
      <w:r w:rsidRPr="007440AA">
        <w:rPr>
          <w:rFonts w:ascii="Times New Roman" w:eastAsia="SimSun" w:hAnsi="Times New Roman" w:cs="Times New Roman"/>
          <w:color w:val="000000"/>
          <w:kern w:val="1"/>
          <w:lang w:eastAsia="hi-IN" w:bidi="hi-IN"/>
        </w:rPr>
        <w:t xml:space="preserve">zawarta w dniu ……… r. w Kętrzynie, zwana dalej „Umową”, pomiędzy: </w:t>
      </w:r>
    </w:p>
    <w:p w14:paraId="00992168" w14:textId="77777777" w:rsidR="00A33299" w:rsidRPr="007440AA" w:rsidRDefault="00A33299" w:rsidP="00BB03AF">
      <w:pPr>
        <w:widowControl w:val="0"/>
        <w:suppressAutoHyphens/>
        <w:spacing w:after="0" w:line="240" w:lineRule="auto"/>
        <w:jc w:val="both"/>
        <w:rPr>
          <w:rFonts w:ascii="Times New Roman" w:eastAsia="SimSun" w:hAnsi="Times New Roman" w:cs="Times New Roman"/>
          <w:color w:val="000000"/>
          <w:kern w:val="1"/>
          <w:lang w:eastAsia="hi-IN" w:bidi="hi-IN"/>
        </w:rPr>
      </w:pPr>
    </w:p>
    <w:p w14:paraId="0DA3309B" w14:textId="77777777" w:rsidR="007440AA" w:rsidRPr="007440AA" w:rsidRDefault="007440AA" w:rsidP="00BB03AF">
      <w:pPr>
        <w:widowControl w:val="0"/>
        <w:suppressAutoHyphens/>
        <w:spacing w:after="0" w:line="240" w:lineRule="auto"/>
        <w:jc w:val="both"/>
        <w:rPr>
          <w:rFonts w:ascii="Times New Roman" w:eastAsia="SimSun" w:hAnsi="Times New Roman" w:cs="Times New Roman"/>
          <w:color w:val="000000"/>
          <w:kern w:val="1"/>
          <w:lang w:eastAsia="hi-IN" w:bidi="hi-IN"/>
        </w:rPr>
      </w:pPr>
      <w:r w:rsidRPr="007440AA">
        <w:rPr>
          <w:rFonts w:ascii="Times New Roman" w:eastAsia="SimSun" w:hAnsi="Times New Roman" w:cs="Times New Roman"/>
          <w:b/>
          <w:color w:val="000000"/>
          <w:kern w:val="1"/>
          <w:lang w:eastAsia="hi-IN" w:bidi="hi-IN"/>
        </w:rPr>
        <w:t>SPZOZ Szpitalem Powiatowym w Kętrzynie</w:t>
      </w:r>
      <w:r w:rsidRPr="007440AA">
        <w:rPr>
          <w:rFonts w:ascii="Times New Roman" w:eastAsia="SimSun" w:hAnsi="Times New Roman" w:cs="Times New Roman"/>
          <w:color w:val="000000"/>
          <w:kern w:val="1"/>
          <w:lang w:eastAsia="hi-IN" w:bidi="hi-IN"/>
        </w:rPr>
        <w:t>, ul. M.C. Skłodowskiej 2, 11-400 Kętrzyn, wpisanym do rejestru stowarzyszeń, innych organizacji społecznych i zawodowych, fundacji oraz samodzielnych publicznych zakładów opieki zdrowotnej Krajowego Rejestru Sądowego prowadzonego przez Sąd Rejonowy w Olsztynie, VIII Wydział Gospodarczy KRS pod numerem 0000000499, posiadający nadany numer NIP: 7421836030, zwanym dalej „</w:t>
      </w:r>
      <w:r w:rsidR="00274299">
        <w:rPr>
          <w:rFonts w:ascii="Times New Roman" w:eastAsia="SimSun" w:hAnsi="Times New Roman" w:cs="Times New Roman"/>
          <w:b/>
          <w:color w:val="000000"/>
          <w:kern w:val="1"/>
          <w:lang w:eastAsia="hi-IN" w:bidi="hi-IN"/>
        </w:rPr>
        <w:t>Zleceniodawcą</w:t>
      </w:r>
      <w:r w:rsidRPr="007440AA">
        <w:rPr>
          <w:rFonts w:ascii="Times New Roman" w:eastAsia="SimSun" w:hAnsi="Times New Roman" w:cs="Times New Roman"/>
          <w:b/>
          <w:color w:val="000000"/>
          <w:kern w:val="1"/>
          <w:lang w:eastAsia="hi-IN" w:bidi="hi-IN"/>
        </w:rPr>
        <w:t>”,</w:t>
      </w:r>
      <w:r w:rsidRPr="007440AA">
        <w:rPr>
          <w:rFonts w:ascii="Times New Roman" w:eastAsia="SimSun" w:hAnsi="Times New Roman" w:cs="Times New Roman"/>
          <w:color w:val="000000"/>
          <w:kern w:val="1"/>
          <w:lang w:eastAsia="hi-IN" w:bidi="hi-IN"/>
        </w:rPr>
        <w:t xml:space="preserve"> reprezentowanym przez:</w:t>
      </w:r>
    </w:p>
    <w:p w14:paraId="488C6906" w14:textId="77777777" w:rsidR="007440AA" w:rsidRPr="007440AA" w:rsidRDefault="007440AA" w:rsidP="00BB03AF">
      <w:pPr>
        <w:widowControl w:val="0"/>
        <w:suppressAutoHyphens/>
        <w:spacing w:after="0" w:line="240" w:lineRule="auto"/>
        <w:jc w:val="both"/>
        <w:rPr>
          <w:rFonts w:ascii="Times New Roman" w:eastAsia="SimSun" w:hAnsi="Times New Roman" w:cs="Times New Roman"/>
          <w:color w:val="000000"/>
          <w:kern w:val="1"/>
          <w:lang w:eastAsia="hi-IN" w:bidi="hi-IN"/>
        </w:rPr>
      </w:pPr>
      <w:r w:rsidRPr="007440AA">
        <w:rPr>
          <w:rFonts w:ascii="Times New Roman" w:eastAsia="SimSun" w:hAnsi="Times New Roman" w:cs="Times New Roman"/>
          <w:b/>
          <w:color w:val="000000"/>
          <w:kern w:val="1"/>
          <w:lang w:eastAsia="hi-IN" w:bidi="hi-IN"/>
        </w:rPr>
        <w:t>Wojciecha Glinkę – Dyrektora</w:t>
      </w:r>
      <w:r w:rsidRPr="007440AA">
        <w:rPr>
          <w:rFonts w:ascii="Times New Roman" w:eastAsia="SimSun" w:hAnsi="Times New Roman" w:cs="Times New Roman"/>
          <w:color w:val="000000"/>
          <w:kern w:val="1"/>
          <w:lang w:eastAsia="hi-IN" w:bidi="hi-IN"/>
        </w:rPr>
        <w:t xml:space="preserve">, </w:t>
      </w:r>
    </w:p>
    <w:p w14:paraId="4DA5F1CB" w14:textId="77777777" w:rsidR="007440AA" w:rsidRPr="007440AA" w:rsidRDefault="007440AA" w:rsidP="00BB03AF">
      <w:pPr>
        <w:widowControl w:val="0"/>
        <w:suppressAutoHyphens/>
        <w:spacing w:after="0" w:line="240" w:lineRule="auto"/>
        <w:jc w:val="both"/>
        <w:rPr>
          <w:rFonts w:ascii="Times New Roman" w:eastAsia="SimSun" w:hAnsi="Times New Roman" w:cs="Times New Roman"/>
          <w:color w:val="000000"/>
          <w:kern w:val="1"/>
          <w:lang w:eastAsia="hi-IN" w:bidi="hi-IN"/>
        </w:rPr>
      </w:pPr>
    </w:p>
    <w:p w14:paraId="7239DC66" w14:textId="77777777" w:rsidR="007440AA" w:rsidRPr="007440AA" w:rsidRDefault="007440AA" w:rsidP="00BB03AF">
      <w:pPr>
        <w:widowControl w:val="0"/>
        <w:suppressAutoHyphens/>
        <w:spacing w:after="0" w:line="240" w:lineRule="auto"/>
        <w:jc w:val="both"/>
        <w:rPr>
          <w:rFonts w:ascii="Times New Roman" w:eastAsia="SimSun" w:hAnsi="Times New Roman" w:cs="Times New Roman"/>
          <w:color w:val="000000"/>
          <w:kern w:val="1"/>
          <w:lang w:eastAsia="hi-IN" w:bidi="hi-IN"/>
        </w:rPr>
      </w:pPr>
      <w:r w:rsidRPr="007440AA">
        <w:rPr>
          <w:rFonts w:ascii="Times New Roman" w:eastAsia="SimSun" w:hAnsi="Times New Roman" w:cs="Times New Roman"/>
          <w:color w:val="000000"/>
          <w:kern w:val="1"/>
          <w:lang w:eastAsia="hi-IN" w:bidi="hi-IN"/>
        </w:rPr>
        <w:t xml:space="preserve">a </w:t>
      </w:r>
    </w:p>
    <w:p w14:paraId="30C92539" w14:textId="77777777" w:rsidR="007440AA" w:rsidRPr="007440AA" w:rsidRDefault="007440AA" w:rsidP="00BB03AF">
      <w:pPr>
        <w:widowControl w:val="0"/>
        <w:suppressAutoHyphens/>
        <w:spacing w:after="0" w:line="240" w:lineRule="auto"/>
        <w:jc w:val="both"/>
        <w:rPr>
          <w:rFonts w:ascii="Times New Roman" w:eastAsia="SimSun" w:hAnsi="Times New Roman" w:cs="Times New Roman"/>
          <w:color w:val="000000"/>
          <w:kern w:val="1"/>
          <w:lang w:eastAsia="hi-IN" w:bidi="hi-IN"/>
        </w:rPr>
      </w:pPr>
    </w:p>
    <w:p w14:paraId="2FA5D266" w14:textId="77777777" w:rsidR="007440AA" w:rsidRDefault="007440AA" w:rsidP="00BB03AF">
      <w:pPr>
        <w:widowControl w:val="0"/>
        <w:suppressAutoHyphens/>
        <w:spacing w:after="0" w:line="240" w:lineRule="auto"/>
        <w:jc w:val="both"/>
        <w:rPr>
          <w:rFonts w:ascii="Times New Roman" w:eastAsia="SimSun" w:hAnsi="Times New Roman" w:cs="Times New Roman"/>
          <w:b/>
          <w:bCs/>
          <w:color w:val="000000"/>
          <w:kern w:val="1"/>
          <w:lang w:eastAsia="hi-IN" w:bidi="hi-IN"/>
        </w:rPr>
      </w:pPr>
      <w:r w:rsidRPr="007440AA">
        <w:rPr>
          <w:rFonts w:ascii="Times New Roman" w:eastAsia="SimSun" w:hAnsi="Times New Roman" w:cs="Times New Roman"/>
          <w:b/>
          <w:bCs/>
          <w:color w:val="000000"/>
          <w:kern w:val="1"/>
          <w:lang w:eastAsia="hi-IN" w:bidi="hi-IN"/>
        </w:rPr>
        <w:t>………………………………..</w:t>
      </w:r>
    </w:p>
    <w:p w14:paraId="078572F7" w14:textId="77777777" w:rsidR="007440AA" w:rsidRPr="007440AA" w:rsidRDefault="007440AA" w:rsidP="00BB03AF">
      <w:pPr>
        <w:widowControl w:val="0"/>
        <w:suppressAutoHyphens/>
        <w:spacing w:after="0" w:line="240" w:lineRule="auto"/>
        <w:jc w:val="both"/>
        <w:rPr>
          <w:rFonts w:ascii="Times New Roman" w:eastAsia="SimSun" w:hAnsi="Times New Roman" w:cs="Times New Roman"/>
          <w:color w:val="000000"/>
          <w:kern w:val="1"/>
          <w:lang w:eastAsia="hi-IN" w:bidi="hi-IN"/>
        </w:rPr>
      </w:pPr>
      <w:r w:rsidRPr="007440AA">
        <w:rPr>
          <w:rFonts w:ascii="Times New Roman" w:eastAsia="SimSun" w:hAnsi="Times New Roman" w:cs="Times New Roman"/>
          <w:color w:val="000000"/>
          <w:kern w:val="1"/>
          <w:lang w:eastAsia="hi-IN" w:bidi="hi-IN"/>
        </w:rPr>
        <w:t xml:space="preserve">KRS: ………………………… NIP: ………………………., </w:t>
      </w:r>
    </w:p>
    <w:p w14:paraId="25983464" w14:textId="77777777" w:rsidR="007440AA" w:rsidRPr="007440AA" w:rsidRDefault="007440AA" w:rsidP="00BB03AF">
      <w:pPr>
        <w:widowControl w:val="0"/>
        <w:suppressAutoHyphens/>
        <w:spacing w:after="0" w:line="240" w:lineRule="auto"/>
        <w:jc w:val="both"/>
        <w:rPr>
          <w:rFonts w:ascii="Times New Roman" w:eastAsia="SimSun" w:hAnsi="Times New Roman" w:cs="Times New Roman"/>
          <w:color w:val="000000"/>
          <w:kern w:val="1"/>
          <w:lang w:eastAsia="hi-IN" w:bidi="hi-IN"/>
        </w:rPr>
      </w:pPr>
      <w:r w:rsidRPr="007440AA">
        <w:rPr>
          <w:rFonts w:ascii="Times New Roman" w:eastAsia="SimSun" w:hAnsi="Times New Roman" w:cs="Times New Roman"/>
          <w:color w:val="000000"/>
          <w:kern w:val="1"/>
          <w:lang w:eastAsia="hi-IN" w:bidi="hi-IN"/>
        </w:rPr>
        <w:t>zwaną/ym dalej „</w:t>
      </w:r>
      <w:r w:rsidR="00274299">
        <w:rPr>
          <w:rFonts w:ascii="Times New Roman" w:eastAsia="SimSun" w:hAnsi="Times New Roman" w:cs="Times New Roman"/>
          <w:b/>
          <w:bCs/>
          <w:color w:val="000000"/>
          <w:kern w:val="1"/>
          <w:lang w:eastAsia="hi-IN" w:bidi="hi-IN"/>
        </w:rPr>
        <w:t>Zleceniobiorcą</w:t>
      </w:r>
      <w:r w:rsidRPr="007440AA">
        <w:rPr>
          <w:rFonts w:ascii="Times New Roman" w:eastAsia="SimSun" w:hAnsi="Times New Roman" w:cs="Times New Roman"/>
          <w:color w:val="000000"/>
          <w:kern w:val="1"/>
          <w:lang w:eastAsia="hi-IN" w:bidi="hi-IN"/>
        </w:rPr>
        <w:t xml:space="preserve">”, </w:t>
      </w:r>
    </w:p>
    <w:p w14:paraId="5B1E9ED1" w14:textId="77777777" w:rsidR="007440AA" w:rsidRDefault="007440AA" w:rsidP="00BB03AF">
      <w:pPr>
        <w:widowControl w:val="0"/>
        <w:suppressAutoHyphens/>
        <w:spacing w:after="0" w:line="240" w:lineRule="auto"/>
        <w:jc w:val="both"/>
        <w:rPr>
          <w:rFonts w:ascii="Times New Roman" w:eastAsia="SimSun" w:hAnsi="Times New Roman" w:cs="Times New Roman"/>
          <w:color w:val="000000"/>
          <w:kern w:val="1"/>
          <w:lang w:eastAsia="hi-IN" w:bidi="hi-IN"/>
        </w:rPr>
      </w:pPr>
      <w:r w:rsidRPr="007440AA">
        <w:rPr>
          <w:rFonts w:ascii="Times New Roman" w:eastAsia="SimSun" w:hAnsi="Times New Roman" w:cs="Times New Roman"/>
          <w:color w:val="000000"/>
          <w:kern w:val="1"/>
          <w:lang w:eastAsia="hi-IN" w:bidi="hi-IN"/>
        </w:rPr>
        <w:t xml:space="preserve">reprezentowaną/ym przez: .................................................................................................................. </w:t>
      </w:r>
    </w:p>
    <w:p w14:paraId="40BFA47F" w14:textId="77777777" w:rsidR="00274299" w:rsidRPr="007440AA" w:rsidRDefault="00274299" w:rsidP="00BB03AF">
      <w:pPr>
        <w:widowControl w:val="0"/>
        <w:suppressAutoHyphens/>
        <w:spacing w:after="0" w:line="240" w:lineRule="auto"/>
        <w:jc w:val="both"/>
        <w:rPr>
          <w:rFonts w:ascii="Times New Roman" w:eastAsia="SimSun" w:hAnsi="Times New Roman" w:cs="Times New Roman"/>
          <w:color w:val="000000"/>
          <w:kern w:val="1"/>
          <w:lang w:eastAsia="hi-IN" w:bidi="hi-IN"/>
        </w:rPr>
      </w:pPr>
    </w:p>
    <w:p w14:paraId="13167D8C" w14:textId="77777777" w:rsidR="007440AA" w:rsidRPr="007440AA" w:rsidRDefault="007440AA" w:rsidP="00BB03AF">
      <w:pPr>
        <w:widowControl w:val="0"/>
        <w:suppressAutoHyphens/>
        <w:spacing w:after="0" w:line="240" w:lineRule="auto"/>
        <w:jc w:val="both"/>
        <w:rPr>
          <w:rFonts w:ascii="Times New Roman" w:eastAsia="SimSun" w:hAnsi="Times New Roman" w:cs="Times New Roman"/>
          <w:color w:val="000000"/>
          <w:kern w:val="1"/>
          <w:lang w:eastAsia="hi-IN" w:bidi="hi-IN"/>
        </w:rPr>
      </w:pPr>
      <w:r w:rsidRPr="007440AA">
        <w:rPr>
          <w:rFonts w:ascii="Times New Roman" w:eastAsia="SimSun" w:hAnsi="Times New Roman" w:cs="Times New Roman"/>
          <w:color w:val="000000"/>
          <w:kern w:val="1"/>
          <w:lang w:eastAsia="hi-IN" w:bidi="hi-IN"/>
        </w:rPr>
        <w:t xml:space="preserve">łącznie zwanymi dalej razem „Stronami”, a każde osobno „Stroną” </w:t>
      </w:r>
    </w:p>
    <w:p w14:paraId="60DB1C6E" w14:textId="77777777" w:rsidR="007440AA" w:rsidRPr="007440AA" w:rsidRDefault="007440AA" w:rsidP="00BB03AF">
      <w:pPr>
        <w:widowControl w:val="0"/>
        <w:suppressAutoHyphens/>
        <w:spacing w:after="0" w:line="240" w:lineRule="auto"/>
        <w:jc w:val="both"/>
        <w:rPr>
          <w:rFonts w:ascii="Times New Roman" w:eastAsia="SimSun" w:hAnsi="Times New Roman" w:cs="Times New Roman"/>
          <w:color w:val="000000"/>
          <w:kern w:val="1"/>
          <w:lang w:eastAsia="hi-IN" w:bidi="hi-IN"/>
        </w:rPr>
      </w:pPr>
      <w:r w:rsidRPr="007440AA">
        <w:rPr>
          <w:rFonts w:ascii="Times New Roman" w:eastAsia="SimSun" w:hAnsi="Times New Roman" w:cs="Times New Roman"/>
          <w:color w:val="000000"/>
          <w:kern w:val="1"/>
          <w:lang w:eastAsia="hi-IN" w:bidi="hi-IN"/>
        </w:rPr>
        <w:t>o następującej treści:</w:t>
      </w:r>
    </w:p>
    <w:p w14:paraId="50DE871F" w14:textId="77777777" w:rsidR="002171EB" w:rsidRPr="00EA6DAC" w:rsidRDefault="002171EB" w:rsidP="00BB03AF">
      <w:pPr>
        <w:widowControl w:val="0"/>
        <w:suppressAutoHyphens/>
        <w:spacing w:after="0" w:line="240" w:lineRule="auto"/>
        <w:jc w:val="both"/>
        <w:rPr>
          <w:rFonts w:ascii="Times New Roman" w:eastAsia="SimSun" w:hAnsi="Times New Roman" w:cs="Times New Roman"/>
          <w:b/>
          <w:bCs/>
          <w:color w:val="000000"/>
          <w:kern w:val="1"/>
          <w:lang w:eastAsia="hi-IN" w:bidi="hi-IN"/>
        </w:rPr>
      </w:pPr>
    </w:p>
    <w:p w14:paraId="03F27DF7"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 1</w:t>
      </w:r>
    </w:p>
    <w:p w14:paraId="08D72E12" w14:textId="77777777" w:rsidR="002171EB"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Przedmiot umowy</w:t>
      </w:r>
    </w:p>
    <w:p w14:paraId="420F2B00" w14:textId="0771051A" w:rsidR="00F602CF" w:rsidRPr="00245F69" w:rsidRDefault="007440AA" w:rsidP="008C1386">
      <w:pPr>
        <w:widowControl w:val="0"/>
        <w:numPr>
          <w:ilvl w:val="1"/>
          <w:numId w:val="25"/>
        </w:numPr>
        <w:suppressAutoHyphens/>
        <w:autoSpaceDN w:val="0"/>
        <w:spacing w:after="0" w:line="240" w:lineRule="auto"/>
        <w:jc w:val="both"/>
        <w:textAlignment w:val="baseline"/>
        <w:rPr>
          <w:rFonts w:ascii="Times New Roman" w:eastAsia="SimSun" w:hAnsi="Times New Roman" w:cs="Times New Roman"/>
          <w:b/>
          <w:bCs/>
          <w:color w:val="000000"/>
          <w:kern w:val="1"/>
          <w:lang w:eastAsia="hi-IN" w:bidi="hi-IN"/>
        </w:rPr>
      </w:pPr>
      <w:r w:rsidRPr="00F602CF">
        <w:rPr>
          <w:rFonts w:ascii="Times New Roman" w:eastAsia="Times New Roman" w:hAnsi="Times New Roman" w:cs="Times New Roman"/>
          <w:lang w:eastAsia="ar-SA"/>
        </w:rPr>
        <w:t>Umowa została zawarta w wyniku</w:t>
      </w:r>
      <w:r w:rsidR="00F602CF" w:rsidRPr="00F602CF">
        <w:rPr>
          <w:rFonts w:ascii="Times New Roman" w:eastAsia="Times New Roman" w:hAnsi="Times New Roman" w:cs="Times New Roman"/>
          <w:lang w:eastAsia="ar-SA"/>
        </w:rPr>
        <w:t xml:space="preserve"> przeprowadzonego konkursu ofert na udzielanie zamówienia na świadczenia zdrowotne na podstawie </w:t>
      </w:r>
      <w:r w:rsidR="002E14C0">
        <w:rPr>
          <w:rFonts w:ascii="Times New Roman" w:eastAsia="Times New Roman" w:hAnsi="Times New Roman" w:cs="Times New Roman"/>
          <w:lang w:eastAsia="ar-SA"/>
        </w:rPr>
        <w:t>przepisów</w:t>
      </w:r>
      <w:r w:rsidR="00F602CF" w:rsidRPr="00F602CF">
        <w:rPr>
          <w:rFonts w:ascii="Times New Roman" w:eastAsia="Times New Roman" w:hAnsi="Times New Roman" w:cs="Times New Roman"/>
          <w:lang w:eastAsia="ar-SA"/>
        </w:rPr>
        <w:t xml:space="preserve"> ustawy  z dnia 15 kwietnia 2011 r.  o działalności leczniczej (t</w:t>
      </w:r>
      <w:r w:rsidR="00F602CF">
        <w:rPr>
          <w:rFonts w:ascii="Times New Roman" w:eastAsia="Times New Roman" w:hAnsi="Times New Roman" w:cs="Times New Roman"/>
          <w:lang w:eastAsia="ar-SA"/>
        </w:rPr>
        <w:t>j</w:t>
      </w:r>
      <w:r w:rsidR="00F602CF" w:rsidRPr="00F602CF">
        <w:rPr>
          <w:rFonts w:ascii="Times New Roman" w:eastAsia="Times New Roman" w:hAnsi="Times New Roman" w:cs="Times New Roman"/>
          <w:lang w:eastAsia="ar-SA"/>
        </w:rPr>
        <w:t>. Dz. U. z 2023 r. poz. 991</w:t>
      </w:r>
      <w:r w:rsidR="00F602CF">
        <w:rPr>
          <w:rFonts w:ascii="Times New Roman" w:eastAsia="Times New Roman" w:hAnsi="Times New Roman" w:cs="Times New Roman"/>
          <w:lang w:eastAsia="ar-SA"/>
        </w:rPr>
        <w:t xml:space="preserve"> </w:t>
      </w:r>
      <w:r w:rsidR="00F602CF" w:rsidRPr="00F602CF">
        <w:rPr>
          <w:rFonts w:ascii="Times New Roman" w:eastAsia="Times New Roman" w:hAnsi="Times New Roman" w:cs="Times New Roman"/>
          <w:lang w:eastAsia="ar-SA"/>
        </w:rPr>
        <w:t xml:space="preserve">póź.zm.) oraz </w:t>
      </w:r>
      <w:r w:rsidR="002E14C0">
        <w:rPr>
          <w:rFonts w:ascii="Times New Roman" w:eastAsia="Times New Roman" w:hAnsi="Times New Roman" w:cs="Times New Roman"/>
          <w:lang w:eastAsia="ar-SA"/>
        </w:rPr>
        <w:t>przepisów</w:t>
      </w:r>
      <w:r w:rsidR="00F602CF" w:rsidRPr="00F602CF">
        <w:rPr>
          <w:rFonts w:ascii="Times New Roman" w:eastAsia="Times New Roman" w:hAnsi="Times New Roman" w:cs="Times New Roman"/>
          <w:lang w:eastAsia="ar-SA"/>
        </w:rPr>
        <w:t xml:space="preserve"> ustawy z dnia 27 sierpnia 2004 r. o świadczeniach opieki zdrowotnej finansowan</w:t>
      </w:r>
      <w:r w:rsidR="00784A46">
        <w:rPr>
          <w:rFonts w:ascii="Times New Roman" w:eastAsia="Times New Roman" w:hAnsi="Times New Roman" w:cs="Times New Roman"/>
          <w:lang w:eastAsia="ar-SA"/>
        </w:rPr>
        <w:t>ych ze środków publicznych (tj.</w:t>
      </w:r>
      <w:r w:rsidR="00F602CF" w:rsidRPr="00F602CF">
        <w:rPr>
          <w:rFonts w:ascii="Times New Roman" w:eastAsia="Times New Roman" w:hAnsi="Times New Roman" w:cs="Times New Roman"/>
          <w:lang w:eastAsia="ar-SA"/>
        </w:rPr>
        <w:t xml:space="preserve"> Dz. U. z 2022 r. poz. 2561, z póź.zm.)</w:t>
      </w:r>
      <w:r w:rsidR="00F602CF">
        <w:rPr>
          <w:rFonts w:ascii="Times New Roman" w:eastAsia="Times New Roman" w:hAnsi="Times New Roman" w:cs="Times New Roman"/>
          <w:lang w:eastAsia="ar-SA"/>
        </w:rPr>
        <w:t xml:space="preserve"> – </w:t>
      </w:r>
      <w:r w:rsidR="00F602CF" w:rsidRPr="00245F69">
        <w:rPr>
          <w:rFonts w:ascii="Times New Roman" w:eastAsia="Times New Roman" w:hAnsi="Times New Roman" w:cs="Times New Roman"/>
          <w:b/>
          <w:bCs/>
          <w:lang w:eastAsia="ar-SA"/>
        </w:rPr>
        <w:t xml:space="preserve">numer sprawy </w:t>
      </w:r>
      <w:r w:rsidR="009E3AF7" w:rsidRPr="00245F69">
        <w:rPr>
          <w:rFonts w:ascii="Times New Roman" w:eastAsia="Times New Roman" w:hAnsi="Times New Roman" w:cs="Times New Roman"/>
          <w:b/>
          <w:bCs/>
          <w:lang w:eastAsia="ar-SA"/>
        </w:rPr>
        <w:t xml:space="preserve"> KO/01/2023 r.</w:t>
      </w:r>
    </w:p>
    <w:p w14:paraId="5AF17D42" w14:textId="77777777" w:rsidR="002171EB" w:rsidRPr="00F602CF" w:rsidRDefault="00EA6DAC" w:rsidP="008C1386">
      <w:pPr>
        <w:widowControl w:val="0"/>
        <w:numPr>
          <w:ilvl w:val="1"/>
          <w:numId w:val="25"/>
        </w:numPr>
        <w:suppressAutoHyphens/>
        <w:autoSpaceDN w:val="0"/>
        <w:spacing w:after="0" w:line="240" w:lineRule="auto"/>
        <w:jc w:val="both"/>
        <w:textAlignment w:val="baseline"/>
        <w:rPr>
          <w:rFonts w:ascii="Times New Roman" w:eastAsia="SimSun" w:hAnsi="Times New Roman" w:cs="Times New Roman"/>
          <w:b/>
          <w:color w:val="000000"/>
          <w:kern w:val="1"/>
          <w:lang w:eastAsia="hi-IN" w:bidi="hi-IN"/>
        </w:rPr>
      </w:pPr>
      <w:r w:rsidRPr="00F602CF">
        <w:rPr>
          <w:rFonts w:ascii="Times New Roman" w:eastAsia="SimSun" w:hAnsi="Times New Roman" w:cs="Times New Roman"/>
          <w:color w:val="000000"/>
          <w:kern w:val="1"/>
          <w:lang w:eastAsia="hi-IN" w:bidi="hi-IN"/>
        </w:rPr>
        <w:t>Przedmiotem U</w:t>
      </w:r>
      <w:r w:rsidR="002171EB" w:rsidRPr="00F602CF">
        <w:rPr>
          <w:rFonts w:ascii="Times New Roman" w:eastAsia="SimSun" w:hAnsi="Times New Roman" w:cs="Times New Roman"/>
          <w:color w:val="000000"/>
          <w:kern w:val="1"/>
          <w:lang w:eastAsia="hi-IN" w:bidi="hi-IN"/>
        </w:rPr>
        <w:t>mowy jest:</w:t>
      </w:r>
    </w:p>
    <w:p w14:paraId="7D5F3A25" w14:textId="788C31CC" w:rsidR="002171EB" w:rsidRPr="007440AA" w:rsidRDefault="002171EB" w:rsidP="00BB03AF">
      <w:pPr>
        <w:widowControl w:val="0"/>
        <w:numPr>
          <w:ilvl w:val="0"/>
          <w:numId w:val="13"/>
        </w:numPr>
        <w:tabs>
          <w:tab w:val="left" w:pos="180"/>
          <w:tab w:val="left" w:pos="540"/>
        </w:tabs>
        <w:suppressAutoHyphens/>
        <w:spacing w:after="0" w:line="240" w:lineRule="auto"/>
        <w:jc w:val="both"/>
        <w:rPr>
          <w:rFonts w:ascii="Times New Roman" w:eastAsia="SimSun" w:hAnsi="Times New Roman" w:cs="Times New Roman"/>
          <w:color w:val="000000"/>
          <w:kern w:val="1"/>
          <w:lang w:eastAsia="hi-IN" w:bidi="hi-IN"/>
        </w:rPr>
      </w:pPr>
      <w:r w:rsidRPr="007440AA">
        <w:rPr>
          <w:rFonts w:ascii="Times New Roman" w:eastAsia="SimSun" w:hAnsi="Times New Roman" w:cs="Times New Roman"/>
          <w:color w:val="000000"/>
          <w:kern w:val="1"/>
          <w:lang w:eastAsia="hi-IN" w:bidi="hi-IN"/>
        </w:rPr>
        <w:t>udzielanie świadczeń medycznych</w:t>
      </w:r>
      <w:r w:rsidR="004C3228" w:rsidRPr="007440AA">
        <w:rPr>
          <w:rFonts w:ascii="Times New Roman" w:eastAsia="SimSun" w:hAnsi="Times New Roman" w:cs="Times New Roman"/>
          <w:color w:val="000000"/>
          <w:kern w:val="1"/>
          <w:lang w:eastAsia="hi-IN" w:bidi="hi-IN"/>
        </w:rPr>
        <w:t xml:space="preserve"> </w:t>
      </w:r>
      <w:r w:rsidR="000C7E08" w:rsidRPr="007440AA">
        <w:rPr>
          <w:rFonts w:ascii="Times New Roman" w:hAnsi="Times New Roman" w:cs="Times New Roman"/>
        </w:rPr>
        <w:t xml:space="preserve">z zakresu diagnostyki obrazowej, polegającej na przeprowadzaniu opisów i ocen badań tomografii komputerowej (TK) oraz klasycznej radiografii (RTG), przez okres 365 dni w roku, 24 h na dobę, </w:t>
      </w:r>
      <w:r w:rsidR="00177E80">
        <w:rPr>
          <w:rFonts w:ascii="Times New Roman" w:hAnsi="Times New Roman" w:cs="Times New Roman"/>
        </w:rPr>
        <w:t xml:space="preserve">szacowana </w:t>
      </w:r>
      <w:r w:rsidR="000C7E08" w:rsidRPr="007440AA">
        <w:rPr>
          <w:rFonts w:ascii="Times New Roman" w:hAnsi="Times New Roman" w:cs="Times New Roman"/>
        </w:rPr>
        <w:t xml:space="preserve">ilość badań </w:t>
      </w:r>
      <w:r w:rsidR="00177E80">
        <w:rPr>
          <w:rFonts w:ascii="Times New Roman" w:hAnsi="Times New Roman" w:cs="Times New Roman"/>
        </w:rPr>
        <w:t>wynosi 250 w miesiącu</w:t>
      </w:r>
      <w:r w:rsidR="009E3AF7">
        <w:rPr>
          <w:rFonts w:ascii="Times New Roman" w:hAnsi="Times New Roman" w:cs="Times New Roman"/>
        </w:rPr>
        <w:t>, około  3000 w roku,</w:t>
      </w:r>
    </w:p>
    <w:p w14:paraId="4946903B" w14:textId="77777777" w:rsidR="007440AA" w:rsidRDefault="00A33299" w:rsidP="00BB03AF">
      <w:pPr>
        <w:widowControl w:val="0"/>
        <w:numPr>
          <w:ilvl w:val="0"/>
          <w:numId w:val="13"/>
        </w:numPr>
        <w:tabs>
          <w:tab w:val="left" w:pos="180"/>
          <w:tab w:val="left" w:pos="540"/>
        </w:tabs>
        <w:suppressAutoHyphens/>
        <w:spacing w:after="0" w:line="240" w:lineRule="auto"/>
        <w:jc w:val="both"/>
        <w:rPr>
          <w:rFonts w:ascii="Times New Roman" w:eastAsia="SimSun" w:hAnsi="Times New Roman" w:cs="Times New Roman"/>
          <w:color w:val="000000"/>
          <w:kern w:val="1"/>
          <w:lang w:eastAsia="hi-IN" w:bidi="hi-IN"/>
        </w:rPr>
      </w:pPr>
      <w:r>
        <w:rPr>
          <w:rFonts w:ascii="Times New Roman" w:hAnsi="Times New Roman" w:cs="Times New Roman"/>
        </w:rPr>
        <w:t>j</w:t>
      </w:r>
      <w:r w:rsidR="000C7E08" w:rsidRPr="007440AA">
        <w:rPr>
          <w:rFonts w:ascii="Times New Roman" w:hAnsi="Times New Roman" w:cs="Times New Roman"/>
        </w:rPr>
        <w:t>ako pojedyncze badania należy rozumieć badanie dotyczące jednej okolicy anatomicznej ustalonej zgodnie z regułami sztuki medycznej, które stanowią między innymi:  głowa, szyja</w:t>
      </w:r>
      <w:r>
        <w:rPr>
          <w:rFonts w:ascii="Times New Roman" w:hAnsi="Times New Roman" w:cs="Times New Roman"/>
        </w:rPr>
        <w:t>, k</w:t>
      </w:r>
      <w:r w:rsidR="000C7E08" w:rsidRPr="007440AA">
        <w:rPr>
          <w:rFonts w:ascii="Times New Roman" w:hAnsi="Times New Roman" w:cs="Times New Roman"/>
        </w:rPr>
        <w:t>latka piersiowa, jama brzuszna, miednica, kręgosłup z podziałem na okolice anatomiczne: (kręgosłup szyjny</w:t>
      </w:r>
      <w:r>
        <w:rPr>
          <w:rFonts w:ascii="Times New Roman" w:hAnsi="Times New Roman" w:cs="Times New Roman"/>
        </w:rPr>
        <w:t xml:space="preserve">, </w:t>
      </w:r>
      <w:r w:rsidR="000C7E08" w:rsidRPr="007440AA">
        <w:rPr>
          <w:rFonts w:ascii="Times New Roman" w:hAnsi="Times New Roman" w:cs="Times New Roman"/>
        </w:rPr>
        <w:t>piersiowy i lędźwiowy), kończyna górna z podziałem na odcinki anatomiczne oraz kończyna dolna z podziałem na odcinki anatomiczne.</w:t>
      </w:r>
    </w:p>
    <w:p w14:paraId="33180BC4" w14:textId="77777777" w:rsidR="002171EB" w:rsidRPr="00A33299" w:rsidRDefault="00274299" w:rsidP="00BB03AF">
      <w:pPr>
        <w:pStyle w:val="Akapitzlist"/>
        <w:widowControl w:val="0"/>
        <w:numPr>
          <w:ilvl w:val="0"/>
          <w:numId w:val="26"/>
        </w:numPr>
        <w:tabs>
          <w:tab w:val="left" w:pos="284"/>
          <w:tab w:val="left" w:pos="709"/>
        </w:tabs>
        <w:suppressAutoHyphens/>
        <w:spacing w:after="0" w:line="240" w:lineRule="auto"/>
        <w:ind w:left="-426" w:firstLine="426"/>
        <w:jc w:val="both"/>
        <w:rPr>
          <w:rFonts w:ascii="Times New Roman" w:eastAsia="SimSun" w:hAnsi="Times New Roman" w:cs="Times New Roman"/>
          <w:color w:val="000000"/>
          <w:kern w:val="1"/>
          <w:lang w:eastAsia="hi-IN" w:bidi="hi-IN"/>
        </w:rPr>
      </w:pPr>
      <w:r>
        <w:rPr>
          <w:rFonts w:ascii="Times New Roman" w:eastAsia="SimSun" w:hAnsi="Times New Roman" w:cs="Times New Roman"/>
          <w:color w:val="000000"/>
          <w:kern w:val="1"/>
          <w:lang w:eastAsia="hi-IN" w:bidi="hi-IN"/>
        </w:rPr>
        <w:t xml:space="preserve"> </w:t>
      </w:r>
      <w:r w:rsidR="00EA6DAC" w:rsidRPr="00A33299">
        <w:rPr>
          <w:rFonts w:ascii="Times New Roman" w:eastAsia="SimSun" w:hAnsi="Times New Roman" w:cs="Times New Roman"/>
          <w:color w:val="000000"/>
          <w:kern w:val="1"/>
          <w:lang w:eastAsia="hi-IN" w:bidi="hi-IN"/>
        </w:rPr>
        <w:t>Użyte w U</w:t>
      </w:r>
      <w:r w:rsidR="002171EB" w:rsidRPr="00A33299">
        <w:rPr>
          <w:rFonts w:ascii="Times New Roman" w:eastAsia="SimSun" w:hAnsi="Times New Roman" w:cs="Times New Roman"/>
          <w:color w:val="000000"/>
          <w:kern w:val="1"/>
          <w:lang w:eastAsia="hi-IN" w:bidi="hi-IN"/>
        </w:rPr>
        <w:t>mowie określenia oznaczają:</w:t>
      </w:r>
    </w:p>
    <w:p w14:paraId="3C8819FF" w14:textId="77777777" w:rsidR="002171EB" w:rsidRPr="007440AA" w:rsidRDefault="002171EB" w:rsidP="00BB03AF">
      <w:pPr>
        <w:widowControl w:val="0"/>
        <w:numPr>
          <w:ilvl w:val="0"/>
          <w:numId w:val="14"/>
        </w:numPr>
        <w:tabs>
          <w:tab w:val="left" w:pos="284"/>
          <w:tab w:val="left" w:pos="540"/>
        </w:tabs>
        <w:suppressAutoHyphens/>
        <w:spacing w:after="0" w:line="240" w:lineRule="auto"/>
        <w:jc w:val="both"/>
        <w:rPr>
          <w:rFonts w:ascii="Times New Roman" w:eastAsia="SimSun" w:hAnsi="Times New Roman" w:cs="Times New Roman"/>
          <w:color w:val="000000"/>
          <w:kern w:val="1"/>
          <w:lang w:eastAsia="hi-IN" w:bidi="hi-IN"/>
        </w:rPr>
      </w:pPr>
      <w:r w:rsidRPr="007440AA">
        <w:rPr>
          <w:rFonts w:ascii="Times New Roman" w:eastAsia="SimSun" w:hAnsi="Times New Roman" w:cs="Times New Roman"/>
          <w:color w:val="000000"/>
          <w:kern w:val="1"/>
          <w:lang w:eastAsia="hi-IN" w:bidi="hi-IN"/>
        </w:rPr>
        <w:t xml:space="preserve"> „</w:t>
      </w:r>
      <w:r w:rsidRPr="007440AA">
        <w:rPr>
          <w:rFonts w:ascii="Times New Roman" w:eastAsia="SimSun" w:hAnsi="Times New Roman" w:cs="Times New Roman"/>
          <w:b/>
          <w:color w:val="000000"/>
          <w:kern w:val="1"/>
          <w:lang w:eastAsia="hi-IN" w:bidi="hi-IN"/>
        </w:rPr>
        <w:t>Wynik badania / Opis</w:t>
      </w:r>
      <w:r w:rsidRPr="007440AA">
        <w:rPr>
          <w:rFonts w:ascii="Times New Roman" w:eastAsia="SimSun" w:hAnsi="Times New Roman" w:cs="Times New Roman"/>
          <w:color w:val="000000"/>
          <w:kern w:val="1"/>
          <w:lang w:eastAsia="hi-IN" w:bidi="hi-IN"/>
        </w:rPr>
        <w:t>” – pisemny wynik oceny przesłanych obrazów, w wersji elektronicznej opatrzony podpisem elektronicznym lekarza oceniającego obrazy.</w:t>
      </w:r>
    </w:p>
    <w:p w14:paraId="4C5A2387" w14:textId="77777777" w:rsidR="002171EB" w:rsidRPr="00EA6DAC" w:rsidRDefault="002171EB" w:rsidP="00BB03AF">
      <w:pPr>
        <w:widowControl w:val="0"/>
        <w:numPr>
          <w:ilvl w:val="0"/>
          <w:numId w:val="14"/>
        </w:numPr>
        <w:tabs>
          <w:tab w:val="left" w:pos="284"/>
          <w:tab w:val="left" w:pos="540"/>
        </w:tabs>
        <w:suppressAutoHyphens/>
        <w:spacing w:after="0" w:line="240" w:lineRule="auto"/>
        <w:jc w:val="both"/>
        <w:rPr>
          <w:rFonts w:ascii="Times New Roman" w:eastAsia="SimSun" w:hAnsi="Times New Roman" w:cs="Times New Roman"/>
          <w:color w:val="000000"/>
          <w:kern w:val="1"/>
          <w:lang w:eastAsia="hi-IN" w:bidi="hi-IN"/>
        </w:rPr>
      </w:pPr>
      <w:r w:rsidRPr="007440AA">
        <w:rPr>
          <w:rFonts w:ascii="Times New Roman" w:eastAsia="SimSun" w:hAnsi="Times New Roman" w:cs="Times New Roman"/>
          <w:b/>
          <w:bCs/>
          <w:color w:val="000000"/>
          <w:kern w:val="1"/>
          <w:lang w:eastAsia="hi-IN" w:bidi="hi-IN"/>
        </w:rPr>
        <w:t>Podpis elektroniczny</w:t>
      </w:r>
      <w:r w:rsidRPr="007440AA">
        <w:rPr>
          <w:rFonts w:ascii="Times New Roman" w:eastAsia="SimSun" w:hAnsi="Times New Roman" w:cs="Times New Roman"/>
          <w:bCs/>
          <w:color w:val="000000"/>
          <w:kern w:val="1"/>
          <w:lang w:eastAsia="hi-IN" w:bidi="hi-IN"/>
        </w:rPr>
        <w:t xml:space="preserve"> - dane w postaci elektronicznej, które wraz z innymi danymi, do których zostały dołączone lub z którymi są logicznie</w:t>
      </w:r>
      <w:r w:rsidRPr="00EA6DAC">
        <w:rPr>
          <w:rFonts w:ascii="Times New Roman" w:eastAsia="SimSun" w:hAnsi="Times New Roman" w:cs="Times New Roman"/>
          <w:bCs/>
          <w:color w:val="000000"/>
          <w:kern w:val="1"/>
          <w:lang w:eastAsia="hi-IN" w:bidi="hi-IN"/>
        </w:rPr>
        <w:t xml:space="preserve"> powiązane służą do identyfikacji osoby składającej podpis elektroniczny.</w:t>
      </w:r>
    </w:p>
    <w:p w14:paraId="3911CE5B" w14:textId="77777777" w:rsidR="002171EB" w:rsidRPr="00EA6DAC" w:rsidRDefault="002171EB" w:rsidP="00BB03AF">
      <w:pPr>
        <w:widowControl w:val="0"/>
        <w:tabs>
          <w:tab w:val="left" w:pos="180"/>
          <w:tab w:val="left" w:pos="540"/>
        </w:tabs>
        <w:suppressAutoHyphens/>
        <w:spacing w:after="0" w:line="240" w:lineRule="auto"/>
        <w:jc w:val="both"/>
        <w:rPr>
          <w:rFonts w:ascii="Times New Roman" w:eastAsia="SimSun" w:hAnsi="Times New Roman" w:cs="Times New Roman"/>
          <w:color w:val="000000"/>
          <w:kern w:val="1"/>
          <w:lang w:eastAsia="hi-IN" w:bidi="hi-IN"/>
        </w:rPr>
      </w:pPr>
    </w:p>
    <w:p w14:paraId="7B264A81" w14:textId="77777777" w:rsidR="002171EB" w:rsidRPr="00EA6DAC" w:rsidRDefault="002171EB" w:rsidP="00BB03AF">
      <w:pPr>
        <w:widowControl w:val="0"/>
        <w:tabs>
          <w:tab w:val="left" w:pos="180"/>
          <w:tab w:val="left" w:pos="540"/>
        </w:tabs>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 xml:space="preserve">§ 2 </w:t>
      </w:r>
    </w:p>
    <w:p w14:paraId="070521B7" w14:textId="77777777" w:rsidR="002171EB" w:rsidRPr="00EA6DAC" w:rsidRDefault="002171EB" w:rsidP="00BB03AF">
      <w:pPr>
        <w:widowControl w:val="0"/>
        <w:tabs>
          <w:tab w:val="left" w:pos="180"/>
          <w:tab w:val="left" w:pos="540"/>
        </w:tabs>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Obowiązki Zleceniobiorcy</w:t>
      </w:r>
    </w:p>
    <w:p w14:paraId="6AEB1DDA" w14:textId="77777777" w:rsidR="00274299" w:rsidRDefault="002171EB" w:rsidP="00BB03AF">
      <w:pPr>
        <w:widowControl w:val="0"/>
        <w:numPr>
          <w:ilvl w:val="0"/>
          <w:numId w:val="8"/>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EA6DAC">
        <w:rPr>
          <w:rFonts w:ascii="Times New Roman" w:eastAsia="SimSun" w:hAnsi="Times New Roman" w:cs="Times New Roman"/>
          <w:bCs/>
          <w:color w:val="000000"/>
          <w:kern w:val="1"/>
          <w:lang w:eastAsia="hi-IN" w:bidi="hi-IN"/>
        </w:rPr>
        <w:t xml:space="preserve">Zleceniobiorca zobowiązuje się do świadczenia usługi opisanej w </w:t>
      </w:r>
      <w:r w:rsidRPr="00EA6DAC">
        <w:rPr>
          <w:rFonts w:ascii="Times New Roman" w:eastAsia="SimSun" w:hAnsi="Times New Roman" w:cs="Times New Roman"/>
          <w:color w:val="000000"/>
          <w:kern w:val="1"/>
          <w:lang w:eastAsia="hi-IN" w:bidi="hi-IN"/>
        </w:rPr>
        <w:t>§ 1</w:t>
      </w:r>
      <w:r w:rsidR="00274299">
        <w:rPr>
          <w:rFonts w:ascii="Times New Roman" w:eastAsia="SimSun" w:hAnsi="Times New Roman" w:cs="Times New Roman"/>
          <w:color w:val="000000"/>
          <w:kern w:val="1"/>
          <w:lang w:eastAsia="hi-IN" w:bidi="hi-IN"/>
        </w:rPr>
        <w:t xml:space="preserve"> ust. 2 Umowy</w:t>
      </w:r>
      <w:r w:rsidRPr="00EA6DAC">
        <w:rPr>
          <w:rFonts w:ascii="Times New Roman" w:eastAsia="SimSun" w:hAnsi="Times New Roman" w:cs="Times New Roman"/>
          <w:bCs/>
          <w:color w:val="000000"/>
          <w:kern w:val="1"/>
          <w:lang w:eastAsia="hi-IN" w:bidi="hi-IN"/>
        </w:rPr>
        <w:t xml:space="preserve"> przy użyciu łącza teleinformatycznego (teleradiologii</w:t>
      </w:r>
      <w:r w:rsidR="005A3CC7">
        <w:rPr>
          <w:rFonts w:ascii="Times New Roman" w:eastAsia="SimSun" w:hAnsi="Times New Roman" w:cs="Times New Roman"/>
          <w:bCs/>
          <w:color w:val="000000"/>
          <w:kern w:val="1"/>
          <w:lang w:eastAsia="hi-IN" w:bidi="hi-IN"/>
        </w:rPr>
        <w:t>).</w:t>
      </w:r>
    </w:p>
    <w:p w14:paraId="58E5331F" w14:textId="77777777" w:rsidR="00274299" w:rsidRDefault="002171EB" w:rsidP="00BB03AF">
      <w:pPr>
        <w:widowControl w:val="0"/>
        <w:numPr>
          <w:ilvl w:val="0"/>
          <w:numId w:val="8"/>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274299">
        <w:rPr>
          <w:rFonts w:ascii="Times New Roman" w:eastAsia="SimSun" w:hAnsi="Times New Roman" w:cs="Times New Roman"/>
          <w:bCs/>
          <w:color w:val="000000"/>
          <w:kern w:val="1"/>
          <w:lang w:eastAsia="hi-IN" w:bidi="hi-IN"/>
        </w:rPr>
        <w:t xml:space="preserve">Opisy wykonywane będą </w:t>
      </w:r>
      <w:r w:rsidR="00274299">
        <w:rPr>
          <w:rFonts w:ascii="Times New Roman" w:eastAsia="SimSun" w:hAnsi="Times New Roman" w:cs="Times New Roman"/>
          <w:bCs/>
          <w:color w:val="000000"/>
          <w:kern w:val="1"/>
          <w:lang w:eastAsia="hi-IN" w:bidi="hi-IN"/>
        </w:rPr>
        <w:t xml:space="preserve">wyłącznie </w:t>
      </w:r>
      <w:r w:rsidRPr="00274299">
        <w:rPr>
          <w:rFonts w:ascii="Times New Roman" w:eastAsia="SimSun" w:hAnsi="Times New Roman" w:cs="Times New Roman"/>
          <w:bCs/>
          <w:color w:val="000000"/>
          <w:kern w:val="1"/>
          <w:lang w:eastAsia="hi-IN" w:bidi="hi-IN"/>
        </w:rPr>
        <w:t>przez lekarzy posiadających odpowiednie kwalifikacje</w:t>
      </w:r>
      <w:r w:rsidRPr="00274299">
        <w:rPr>
          <w:rFonts w:ascii="Times New Roman" w:eastAsia="SimSun" w:hAnsi="Times New Roman" w:cs="Times New Roman"/>
          <w:bCs/>
          <w:color w:val="000000"/>
          <w:kern w:val="1"/>
          <w:lang w:eastAsia="hi-IN" w:bidi="hi-IN"/>
        </w:rPr>
        <w:br/>
        <w:t xml:space="preserve"> i doświadczenie, </w:t>
      </w:r>
      <w:r w:rsidRPr="00274299">
        <w:rPr>
          <w:rFonts w:ascii="Times New Roman" w:eastAsia="SimSun" w:hAnsi="Times New Roman" w:cs="Times New Roman"/>
          <w:color w:val="000000"/>
          <w:kern w:val="1"/>
          <w:lang w:eastAsia="hi-IN" w:bidi="hi-IN"/>
        </w:rPr>
        <w:t xml:space="preserve">zgodnie z obowiązującą wiedzą medyczną i standardami, z zachowaniem </w:t>
      </w:r>
      <w:r w:rsidR="005A3CC7" w:rsidRPr="00274299">
        <w:rPr>
          <w:rFonts w:ascii="Times New Roman" w:eastAsia="SimSun" w:hAnsi="Times New Roman" w:cs="Times New Roman"/>
          <w:color w:val="000000"/>
          <w:kern w:val="1"/>
          <w:lang w:eastAsia="hi-IN" w:bidi="hi-IN"/>
        </w:rPr>
        <w:t>należytej staranności.</w:t>
      </w:r>
    </w:p>
    <w:p w14:paraId="6BE72113" w14:textId="77777777" w:rsidR="00274299" w:rsidRDefault="002171EB" w:rsidP="00BB03AF">
      <w:pPr>
        <w:widowControl w:val="0"/>
        <w:numPr>
          <w:ilvl w:val="0"/>
          <w:numId w:val="8"/>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274299">
        <w:rPr>
          <w:rFonts w:ascii="Times New Roman" w:eastAsia="SimSun" w:hAnsi="Times New Roman" w:cs="Times New Roman"/>
          <w:bCs/>
          <w:color w:val="000000"/>
          <w:kern w:val="1"/>
          <w:lang w:eastAsia="hi-IN" w:bidi="hi-IN"/>
        </w:rPr>
        <w:lastRenderedPageBreak/>
        <w:t xml:space="preserve">Zleceniobiorca, po skonfigurowaniu systemu u Zleceniodawcy </w:t>
      </w:r>
      <w:r w:rsidRPr="00274299">
        <w:rPr>
          <w:rFonts w:ascii="Times New Roman" w:eastAsia="SimSun" w:hAnsi="Times New Roman" w:cs="Times New Roman"/>
          <w:color w:val="000000"/>
          <w:kern w:val="1"/>
          <w:lang w:eastAsia="hi-IN" w:bidi="hi-IN"/>
        </w:rPr>
        <w:t xml:space="preserve">oraz potwierdzeniu odbioru sprawnie działającego systemu przez Zleceniodawcę oraz odbioru materiału szkoleniowego  </w:t>
      </w:r>
      <w:r w:rsidRPr="00274299">
        <w:rPr>
          <w:rFonts w:ascii="Times New Roman" w:eastAsia="SimSun" w:hAnsi="Times New Roman" w:cs="Times New Roman"/>
          <w:bCs/>
          <w:color w:val="000000"/>
          <w:kern w:val="1"/>
          <w:lang w:eastAsia="hi-IN" w:bidi="hi-IN"/>
        </w:rPr>
        <w:t>zobowiązuje się do przeszkolenia osób wskazanych  przez Zleceniodawcę w zakresie obsługi technicznej działania systemu</w:t>
      </w:r>
      <w:r w:rsidR="00274299">
        <w:rPr>
          <w:rFonts w:ascii="Times New Roman" w:eastAsia="SimSun" w:hAnsi="Times New Roman" w:cs="Times New Roman"/>
          <w:bCs/>
          <w:color w:val="000000"/>
          <w:kern w:val="1"/>
          <w:lang w:eastAsia="hi-IN" w:bidi="hi-IN"/>
        </w:rPr>
        <w:t>,</w:t>
      </w:r>
      <w:r w:rsidRPr="00274299">
        <w:rPr>
          <w:rFonts w:ascii="Times New Roman" w:eastAsia="SimSun" w:hAnsi="Times New Roman" w:cs="Times New Roman"/>
          <w:bCs/>
          <w:color w:val="000000"/>
          <w:kern w:val="1"/>
          <w:lang w:eastAsia="hi-IN" w:bidi="hi-IN"/>
        </w:rPr>
        <w:t xml:space="preserve"> w tym szczególności przesyłu obrazów i danych do Zleceniobiorcy, importu opisów od Zleceniodawcy i wglądu w obrazy u Zleceniodawcy oraz przekazania pisemnej instrukcji wykonywania w/w procesów. Pierwsze szkolenie odbędzie się w ciągu 14 dni od daty</w:t>
      </w:r>
      <w:r w:rsidRPr="00274299">
        <w:rPr>
          <w:rFonts w:ascii="Times New Roman" w:eastAsia="SimSun" w:hAnsi="Times New Roman" w:cs="Times New Roman"/>
          <w:color w:val="000000"/>
          <w:kern w:val="1"/>
          <w:lang w:eastAsia="hi-IN" w:bidi="hi-IN"/>
        </w:rPr>
        <w:t xml:space="preserve"> </w:t>
      </w:r>
      <w:r w:rsidR="005A3CC7" w:rsidRPr="00274299">
        <w:rPr>
          <w:rFonts w:ascii="Times New Roman" w:eastAsia="SimSun" w:hAnsi="Times New Roman" w:cs="Times New Roman"/>
          <w:bCs/>
          <w:color w:val="000000"/>
          <w:kern w:val="1"/>
          <w:lang w:eastAsia="hi-IN" w:bidi="hi-IN"/>
        </w:rPr>
        <w:t>podpisania U</w:t>
      </w:r>
      <w:r w:rsidRPr="00274299">
        <w:rPr>
          <w:rFonts w:ascii="Times New Roman" w:eastAsia="SimSun" w:hAnsi="Times New Roman" w:cs="Times New Roman"/>
          <w:bCs/>
          <w:color w:val="000000"/>
          <w:kern w:val="1"/>
          <w:lang w:eastAsia="hi-IN" w:bidi="hi-IN"/>
        </w:rPr>
        <w:t xml:space="preserve">mowy w siedzibie Zleceniodawcy. </w:t>
      </w:r>
    </w:p>
    <w:p w14:paraId="1CECB690" w14:textId="77777777" w:rsidR="002171EB" w:rsidRPr="00274299" w:rsidRDefault="002171EB" w:rsidP="00BB03AF">
      <w:pPr>
        <w:widowControl w:val="0"/>
        <w:numPr>
          <w:ilvl w:val="0"/>
          <w:numId w:val="8"/>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274299">
        <w:rPr>
          <w:rFonts w:ascii="Times New Roman" w:eastAsia="SimSun" w:hAnsi="Times New Roman" w:cs="Times New Roman"/>
          <w:color w:val="000000"/>
          <w:kern w:val="1"/>
          <w:lang w:eastAsia="hi-IN" w:bidi="hi-IN"/>
        </w:rPr>
        <w:t xml:space="preserve">Opisy badań będą wykonywane i wysyłane przez Zleceniobiorcę w terminie: </w:t>
      </w:r>
    </w:p>
    <w:p w14:paraId="40247214" w14:textId="77777777" w:rsidR="002171EB" w:rsidRPr="00EA6DAC" w:rsidRDefault="002171EB" w:rsidP="00BB03AF">
      <w:pPr>
        <w:widowControl w:val="0"/>
        <w:numPr>
          <w:ilvl w:val="0"/>
          <w:numId w:val="20"/>
        </w:numPr>
        <w:suppressAutoHyphens/>
        <w:spacing w:after="0" w:line="240" w:lineRule="auto"/>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b/>
          <w:color w:val="000000"/>
          <w:kern w:val="1"/>
          <w:lang w:eastAsia="hi-IN" w:bidi="hi-IN"/>
        </w:rPr>
        <w:t>opisy</w:t>
      </w:r>
      <w:r w:rsidRPr="00EA6DAC">
        <w:rPr>
          <w:rFonts w:ascii="Times New Roman" w:eastAsia="SimSun" w:hAnsi="Times New Roman" w:cs="Times New Roman"/>
          <w:color w:val="000000"/>
          <w:kern w:val="1"/>
          <w:lang w:eastAsia="hi-IN" w:bidi="hi-IN"/>
        </w:rPr>
        <w:t xml:space="preserve">  </w:t>
      </w:r>
      <w:r w:rsidRPr="00EA6DAC">
        <w:rPr>
          <w:rFonts w:ascii="Times New Roman" w:eastAsia="SimSun" w:hAnsi="Times New Roman" w:cs="Times New Roman"/>
          <w:b/>
          <w:color w:val="000000"/>
          <w:kern w:val="1"/>
          <w:lang w:eastAsia="hi-IN" w:bidi="hi-IN"/>
        </w:rPr>
        <w:t>planowe</w:t>
      </w:r>
      <w:r w:rsidRPr="00EA6DAC">
        <w:rPr>
          <w:rFonts w:ascii="Times New Roman" w:eastAsia="SimSun" w:hAnsi="Times New Roman" w:cs="Times New Roman"/>
          <w:color w:val="000000"/>
          <w:kern w:val="1"/>
          <w:lang w:eastAsia="hi-IN" w:bidi="hi-IN"/>
        </w:rPr>
        <w:t xml:space="preserve"> w ciągu </w:t>
      </w:r>
      <w:r w:rsidRPr="00EA6DAC">
        <w:rPr>
          <w:rFonts w:ascii="Times New Roman" w:eastAsia="SimSun" w:hAnsi="Times New Roman" w:cs="Times New Roman"/>
          <w:b/>
          <w:color w:val="000000"/>
          <w:kern w:val="1"/>
          <w:lang w:eastAsia="hi-IN" w:bidi="hi-IN"/>
        </w:rPr>
        <w:t>–</w:t>
      </w:r>
      <w:r w:rsidR="009910F9">
        <w:rPr>
          <w:rFonts w:ascii="Times New Roman" w:eastAsia="SimSun" w:hAnsi="Times New Roman" w:cs="Times New Roman"/>
          <w:b/>
          <w:color w:val="000000"/>
          <w:kern w:val="1"/>
          <w:lang w:eastAsia="hi-IN" w:bidi="hi-IN"/>
        </w:rPr>
        <w:t>……..</w:t>
      </w:r>
      <w:r w:rsidRPr="00EA6DAC">
        <w:rPr>
          <w:rFonts w:ascii="Times New Roman" w:eastAsia="SimSun" w:hAnsi="Times New Roman" w:cs="Times New Roman"/>
          <w:b/>
          <w:color w:val="000000"/>
          <w:kern w:val="1"/>
          <w:lang w:eastAsia="hi-IN" w:bidi="hi-IN"/>
        </w:rPr>
        <w:t xml:space="preserve">  ( </w:t>
      </w:r>
      <w:r w:rsidR="009910F9">
        <w:rPr>
          <w:rFonts w:ascii="Times New Roman" w:eastAsia="SimSun" w:hAnsi="Times New Roman" w:cs="Times New Roman"/>
          <w:b/>
          <w:color w:val="000000"/>
          <w:kern w:val="1"/>
          <w:lang w:eastAsia="hi-IN" w:bidi="hi-IN"/>
        </w:rPr>
        <w:t>….</w:t>
      </w:r>
      <w:r w:rsidRPr="00EA6DAC">
        <w:rPr>
          <w:rFonts w:ascii="Times New Roman" w:eastAsia="SimSun" w:hAnsi="Times New Roman" w:cs="Times New Roman"/>
          <w:b/>
          <w:color w:val="000000"/>
          <w:kern w:val="1"/>
          <w:lang w:eastAsia="hi-IN" w:bidi="hi-IN"/>
        </w:rPr>
        <w:t xml:space="preserve"> dni ) </w:t>
      </w:r>
      <w:r w:rsidRPr="00EA6DAC">
        <w:rPr>
          <w:rFonts w:ascii="Times New Roman" w:eastAsia="SimSun" w:hAnsi="Times New Roman" w:cs="Times New Roman"/>
          <w:color w:val="000000"/>
          <w:kern w:val="1"/>
          <w:lang w:eastAsia="hi-IN" w:bidi="hi-IN"/>
        </w:rPr>
        <w:t xml:space="preserve">od chwili otrzymania </w:t>
      </w:r>
      <w:bookmarkStart w:id="0" w:name="_Hlk118276798"/>
      <w:r w:rsidRPr="00EA6DAC">
        <w:rPr>
          <w:rFonts w:ascii="Times New Roman" w:eastAsia="SimSun" w:hAnsi="Times New Roman" w:cs="Times New Roman"/>
          <w:color w:val="000000"/>
          <w:kern w:val="1"/>
          <w:lang w:eastAsia="hi-IN" w:bidi="hi-IN"/>
        </w:rPr>
        <w:t>pełnej transmisji danych</w:t>
      </w:r>
      <w:bookmarkEnd w:id="0"/>
      <w:r w:rsidRPr="00EA6DAC">
        <w:rPr>
          <w:rFonts w:ascii="Times New Roman" w:eastAsia="SimSun" w:hAnsi="Times New Roman" w:cs="Times New Roman"/>
          <w:color w:val="000000"/>
          <w:kern w:val="1"/>
          <w:lang w:eastAsia="hi-IN" w:bidi="hi-IN"/>
        </w:rPr>
        <w:t>, oraz skierowania;</w:t>
      </w:r>
    </w:p>
    <w:p w14:paraId="513932D8" w14:textId="77777777" w:rsidR="002171EB" w:rsidRPr="00EA6DAC" w:rsidRDefault="002171EB" w:rsidP="00BB03AF">
      <w:pPr>
        <w:widowControl w:val="0"/>
        <w:numPr>
          <w:ilvl w:val="0"/>
          <w:numId w:val="20"/>
        </w:numPr>
        <w:suppressAutoHyphens/>
        <w:spacing w:after="0" w:line="240" w:lineRule="auto"/>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b/>
          <w:bCs/>
          <w:color w:val="000000"/>
          <w:kern w:val="1"/>
          <w:lang w:eastAsia="hi-IN" w:bidi="hi-IN"/>
        </w:rPr>
        <w:t>opis w trybie</w:t>
      </w:r>
      <w:r w:rsidRPr="00EA6DAC">
        <w:rPr>
          <w:rFonts w:ascii="Times New Roman" w:eastAsia="SimSun" w:hAnsi="Times New Roman" w:cs="Times New Roman"/>
          <w:color w:val="000000"/>
          <w:kern w:val="1"/>
          <w:lang w:eastAsia="hi-IN" w:bidi="hi-IN"/>
        </w:rPr>
        <w:t xml:space="preserve"> </w:t>
      </w:r>
      <w:r w:rsidRPr="00EA6DAC">
        <w:rPr>
          <w:rFonts w:ascii="Times New Roman" w:eastAsia="SimSun" w:hAnsi="Times New Roman" w:cs="Times New Roman"/>
          <w:b/>
          <w:color w:val="000000"/>
          <w:kern w:val="1"/>
          <w:lang w:eastAsia="hi-IN" w:bidi="hi-IN"/>
        </w:rPr>
        <w:t>pilnym</w:t>
      </w:r>
      <w:r w:rsidRPr="00EA6DAC">
        <w:rPr>
          <w:rFonts w:ascii="Times New Roman" w:eastAsia="SimSun" w:hAnsi="Times New Roman" w:cs="Times New Roman"/>
          <w:color w:val="000000"/>
          <w:kern w:val="1"/>
          <w:lang w:eastAsia="hi-IN" w:bidi="hi-IN"/>
        </w:rPr>
        <w:t xml:space="preserve"> – </w:t>
      </w:r>
      <w:r w:rsidRPr="00EA6DAC">
        <w:rPr>
          <w:rFonts w:ascii="Times New Roman" w:eastAsia="SimSun" w:hAnsi="Times New Roman" w:cs="Times New Roman"/>
          <w:b/>
          <w:bCs/>
          <w:color w:val="000000"/>
          <w:kern w:val="1"/>
          <w:lang w:eastAsia="hi-IN" w:bidi="hi-IN"/>
        </w:rPr>
        <w:t>na Ratunek</w:t>
      </w:r>
      <w:r w:rsidRPr="00EA6DAC">
        <w:rPr>
          <w:rFonts w:ascii="Times New Roman" w:eastAsia="SimSun" w:hAnsi="Times New Roman" w:cs="Times New Roman"/>
          <w:color w:val="000000"/>
          <w:kern w:val="1"/>
          <w:lang w:eastAsia="hi-IN" w:bidi="hi-IN"/>
        </w:rPr>
        <w:t xml:space="preserve"> w ciągu </w:t>
      </w:r>
      <w:r w:rsidR="009910F9">
        <w:rPr>
          <w:rFonts w:ascii="Times New Roman" w:eastAsia="SimSun" w:hAnsi="Times New Roman" w:cs="Times New Roman"/>
          <w:b/>
          <w:color w:val="000000"/>
          <w:kern w:val="1"/>
          <w:lang w:eastAsia="hi-IN" w:bidi="hi-IN"/>
        </w:rPr>
        <w:t>….</w:t>
      </w:r>
      <w:r w:rsidRPr="00EA6DAC">
        <w:rPr>
          <w:rFonts w:ascii="Times New Roman" w:eastAsia="SimSun" w:hAnsi="Times New Roman" w:cs="Times New Roman"/>
          <w:b/>
          <w:color w:val="000000"/>
          <w:kern w:val="1"/>
          <w:lang w:eastAsia="hi-IN" w:bidi="hi-IN"/>
        </w:rPr>
        <w:t xml:space="preserve"> godzin </w:t>
      </w:r>
      <w:bookmarkStart w:id="1" w:name="_Hlk118276827"/>
      <w:bookmarkStart w:id="2" w:name="_Hlk118276207"/>
      <w:r w:rsidRPr="00EA6DAC">
        <w:rPr>
          <w:rFonts w:ascii="Times New Roman" w:eastAsia="SimSun" w:hAnsi="Times New Roman" w:cs="Times New Roman"/>
          <w:color w:val="000000"/>
          <w:kern w:val="1"/>
          <w:lang w:eastAsia="hi-IN" w:bidi="hi-IN"/>
        </w:rPr>
        <w:t>od chwili otrzymania pełnej transmisji danych, skierowania oraz powiadomienia telefonicznego</w:t>
      </w:r>
      <w:bookmarkEnd w:id="1"/>
      <w:r w:rsidRPr="00EA6DAC">
        <w:rPr>
          <w:rFonts w:ascii="Times New Roman" w:eastAsia="SimSun" w:hAnsi="Times New Roman" w:cs="Times New Roman"/>
          <w:color w:val="000000"/>
          <w:kern w:val="1"/>
          <w:lang w:eastAsia="hi-IN" w:bidi="hi-IN"/>
        </w:rPr>
        <w:t>;</w:t>
      </w:r>
    </w:p>
    <w:bookmarkEnd w:id="2"/>
    <w:p w14:paraId="1A60708C" w14:textId="77777777" w:rsidR="00274299" w:rsidRDefault="002171EB" w:rsidP="00BB03AF">
      <w:pPr>
        <w:widowControl w:val="0"/>
        <w:numPr>
          <w:ilvl w:val="0"/>
          <w:numId w:val="20"/>
        </w:numPr>
        <w:suppressAutoHyphens/>
        <w:spacing w:after="0" w:line="240" w:lineRule="auto"/>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b/>
          <w:bCs/>
          <w:color w:val="000000"/>
          <w:kern w:val="1"/>
          <w:lang w:eastAsia="hi-IN" w:bidi="hi-IN"/>
        </w:rPr>
        <w:t>opis w trybie</w:t>
      </w:r>
      <w:r w:rsidRPr="00EA6DAC">
        <w:rPr>
          <w:rFonts w:ascii="Times New Roman" w:eastAsia="SimSun" w:hAnsi="Times New Roman" w:cs="Times New Roman"/>
          <w:color w:val="000000"/>
          <w:kern w:val="1"/>
          <w:lang w:eastAsia="hi-IN" w:bidi="hi-IN"/>
        </w:rPr>
        <w:t xml:space="preserve"> </w:t>
      </w:r>
      <w:r w:rsidRPr="00EA6DAC">
        <w:rPr>
          <w:rFonts w:ascii="Times New Roman" w:eastAsia="SimSun" w:hAnsi="Times New Roman" w:cs="Times New Roman"/>
          <w:b/>
          <w:color w:val="000000"/>
          <w:kern w:val="1"/>
          <w:lang w:eastAsia="hi-IN" w:bidi="hi-IN"/>
        </w:rPr>
        <w:t>CITO</w:t>
      </w:r>
      <w:r w:rsidRPr="00EA6DAC">
        <w:rPr>
          <w:rFonts w:ascii="Times New Roman" w:eastAsia="SimSun" w:hAnsi="Times New Roman" w:cs="Times New Roman"/>
          <w:color w:val="000000"/>
          <w:kern w:val="1"/>
          <w:lang w:eastAsia="hi-IN" w:bidi="hi-IN"/>
        </w:rPr>
        <w:t xml:space="preserve"> w ciągu </w:t>
      </w:r>
      <w:r w:rsidRPr="00EA6DAC">
        <w:rPr>
          <w:rFonts w:ascii="Times New Roman" w:eastAsia="SimSun" w:hAnsi="Times New Roman" w:cs="Times New Roman"/>
          <w:b/>
          <w:color w:val="000000"/>
          <w:kern w:val="1"/>
          <w:lang w:eastAsia="hi-IN" w:bidi="hi-IN"/>
        </w:rPr>
        <w:t xml:space="preserve"> </w:t>
      </w:r>
      <w:r w:rsidR="009910F9">
        <w:rPr>
          <w:rFonts w:ascii="Times New Roman" w:eastAsia="SimSun" w:hAnsi="Times New Roman" w:cs="Times New Roman"/>
          <w:b/>
          <w:color w:val="000000"/>
          <w:kern w:val="1"/>
          <w:lang w:eastAsia="hi-IN" w:bidi="hi-IN"/>
        </w:rPr>
        <w:t>….</w:t>
      </w:r>
      <w:r w:rsidRPr="00EA6DAC">
        <w:rPr>
          <w:rFonts w:ascii="Times New Roman" w:eastAsia="SimSun" w:hAnsi="Times New Roman" w:cs="Times New Roman"/>
          <w:b/>
          <w:color w:val="000000"/>
          <w:kern w:val="1"/>
          <w:lang w:eastAsia="hi-IN" w:bidi="hi-IN"/>
        </w:rPr>
        <w:t xml:space="preserve"> godzin  w przypadku badań pilnych </w:t>
      </w:r>
      <w:r w:rsidRPr="00EA6DAC">
        <w:rPr>
          <w:rFonts w:ascii="Times New Roman" w:eastAsia="SimSun" w:hAnsi="Times New Roman" w:cs="Times New Roman"/>
          <w:color w:val="000000"/>
          <w:kern w:val="1"/>
          <w:lang w:eastAsia="hi-IN" w:bidi="hi-IN"/>
        </w:rPr>
        <w:t>od chwili otrzy</w:t>
      </w:r>
      <w:r w:rsidR="00784A46">
        <w:rPr>
          <w:rFonts w:ascii="Times New Roman" w:eastAsia="SimSun" w:hAnsi="Times New Roman" w:cs="Times New Roman"/>
          <w:color w:val="000000"/>
          <w:kern w:val="1"/>
          <w:lang w:eastAsia="hi-IN" w:bidi="hi-IN"/>
        </w:rPr>
        <w:t>mania pełnej transmisji danych</w:t>
      </w:r>
      <w:r w:rsidRPr="00EA6DAC">
        <w:rPr>
          <w:rFonts w:ascii="Times New Roman" w:eastAsia="SimSun" w:hAnsi="Times New Roman" w:cs="Times New Roman"/>
          <w:color w:val="000000"/>
          <w:kern w:val="1"/>
          <w:lang w:eastAsia="hi-IN" w:bidi="hi-IN"/>
        </w:rPr>
        <w:t>, skierowania oraz powiadomienia telefonicznego</w:t>
      </w:r>
      <w:r w:rsidR="00EA6DAC" w:rsidRPr="00EA6DAC">
        <w:rPr>
          <w:rFonts w:ascii="Times New Roman" w:eastAsia="SimSun" w:hAnsi="Times New Roman" w:cs="Times New Roman"/>
          <w:color w:val="000000"/>
          <w:kern w:val="1"/>
          <w:lang w:eastAsia="hi-IN" w:bidi="hi-IN"/>
        </w:rPr>
        <w:t>,</w:t>
      </w:r>
      <w:r w:rsidRPr="00EA6DAC">
        <w:rPr>
          <w:rFonts w:ascii="Times New Roman" w:eastAsia="SimSun" w:hAnsi="Times New Roman" w:cs="Times New Roman"/>
          <w:color w:val="000000"/>
          <w:kern w:val="1"/>
          <w:lang w:eastAsia="hi-IN" w:bidi="hi-IN"/>
        </w:rPr>
        <w:t xml:space="preserve"> </w:t>
      </w:r>
    </w:p>
    <w:p w14:paraId="00CA69CE" w14:textId="77777777" w:rsidR="00274299" w:rsidRDefault="00EA6DAC" w:rsidP="00BB03AF">
      <w:pPr>
        <w:widowControl w:val="0"/>
        <w:suppressAutoHyphens/>
        <w:spacing w:after="0" w:line="240" w:lineRule="auto"/>
        <w:ind w:left="502"/>
        <w:jc w:val="both"/>
        <w:rPr>
          <w:rFonts w:ascii="Times New Roman" w:eastAsia="SimSun" w:hAnsi="Times New Roman" w:cs="Times New Roman"/>
          <w:color w:val="000000"/>
          <w:kern w:val="1"/>
          <w:lang w:eastAsia="hi-IN" w:bidi="hi-IN"/>
        </w:rPr>
      </w:pPr>
      <w:r w:rsidRPr="00274299">
        <w:rPr>
          <w:rFonts w:ascii="Times New Roman" w:eastAsia="SimSun" w:hAnsi="Times New Roman" w:cs="Times New Roman"/>
          <w:color w:val="000000"/>
          <w:kern w:val="1"/>
          <w:lang w:eastAsia="hi-IN" w:bidi="hi-IN"/>
        </w:rPr>
        <w:t xml:space="preserve">przy czym przez </w:t>
      </w:r>
      <w:r w:rsidR="002171EB" w:rsidRPr="00274299">
        <w:rPr>
          <w:rFonts w:ascii="Times New Roman" w:eastAsia="SimSun" w:hAnsi="Times New Roman" w:cs="Times New Roman"/>
          <w:color w:val="000000"/>
          <w:kern w:val="1"/>
          <w:lang w:eastAsia="hi-IN" w:bidi="hi-IN"/>
        </w:rPr>
        <w:t>„</w:t>
      </w:r>
      <w:r w:rsidR="002171EB" w:rsidRPr="00274299">
        <w:rPr>
          <w:rFonts w:ascii="Times New Roman" w:eastAsia="SimSun" w:hAnsi="Times New Roman" w:cs="Times New Roman"/>
          <w:b/>
          <w:color w:val="000000"/>
          <w:kern w:val="1"/>
          <w:lang w:eastAsia="hi-IN" w:bidi="hi-IN"/>
        </w:rPr>
        <w:t>Chwilę otrzymania kompletnych danych”</w:t>
      </w:r>
      <w:r w:rsidRPr="00274299">
        <w:rPr>
          <w:rFonts w:ascii="Times New Roman" w:eastAsia="SimSun" w:hAnsi="Times New Roman" w:cs="Times New Roman"/>
          <w:color w:val="000000"/>
          <w:kern w:val="1"/>
          <w:lang w:eastAsia="hi-IN" w:bidi="hi-IN"/>
        </w:rPr>
        <w:t xml:space="preserve"> S</w:t>
      </w:r>
      <w:r w:rsidR="002171EB" w:rsidRPr="00274299">
        <w:rPr>
          <w:rFonts w:ascii="Times New Roman" w:eastAsia="SimSun" w:hAnsi="Times New Roman" w:cs="Times New Roman"/>
          <w:color w:val="000000"/>
          <w:kern w:val="1"/>
          <w:lang w:eastAsia="hi-IN" w:bidi="hi-IN"/>
        </w:rPr>
        <w:t xml:space="preserve">trony rozumieją datę i godzinę zarejestrowania kompletnego, wykonanego wg standardów badania, przesłanego w formie elektronicznej i  widocznego w systemie RIS/ALTERIS Zleceniobiorcy. Każde odstępstwo od opisu zwykłego wymaga potwierdzenia statusu opisu przez Zleceniodawcę. </w:t>
      </w:r>
      <w:r w:rsidRPr="00274299">
        <w:rPr>
          <w:rFonts w:ascii="Times New Roman" w:eastAsia="SimSun" w:hAnsi="Times New Roman" w:cs="Times New Roman"/>
          <w:color w:val="000000"/>
          <w:kern w:val="1"/>
          <w:lang w:eastAsia="hi-IN" w:bidi="hi-IN"/>
        </w:rPr>
        <w:t xml:space="preserve">Natomiast </w:t>
      </w:r>
      <w:r w:rsidR="002171EB" w:rsidRPr="00274299">
        <w:rPr>
          <w:rFonts w:ascii="Times New Roman" w:eastAsia="SimSun" w:hAnsi="Times New Roman" w:cs="Times New Roman"/>
          <w:color w:val="000000"/>
          <w:kern w:val="1"/>
          <w:lang w:eastAsia="hi-IN" w:bidi="hi-IN"/>
        </w:rPr>
        <w:t>„</w:t>
      </w:r>
      <w:r w:rsidR="002171EB" w:rsidRPr="00274299">
        <w:rPr>
          <w:rFonts w:ascii="Times New Roman" w:eastAsia="SimSun" w:hAnsi="Times New Roman" w:cs="Times New Roman"/>
          <w:b/>
          <w:color w:val="000000"/>
          <w:kern w:val="1"/>
          <w:lang w:eastAsia="hi-IN" w:bidi="hi-IN"/>
        </w:rPr>
        <w:t>Kompletne dane</w:t>
      </w:r>
      <w:r w:rsidR="002171EB" w:rsidRPr="00274299">
        <w:rPr>
          <w:rFonts w:ascii="Times New Roman" w:eastAsia="SimSun" w:hAnsi="Times New Roman" w:cs="Times New Roman"/>
          <w:color w:val="000000"/>
          <w:kern w:val="1"/>
          <w:lang w:eastAsia="hi-IN" w:bidi="hi-IN"/>
        </w:rPr>
        <w:t>”</w:t>
      </w:r>
      <w:r w:rsidR="00274299">
        <w:rPr>
          <w:rFonts w:ascii="Times New Roman" w:eastAsia="SimSun" w:hAnsi="Times New Roman" w:cs="Times New Roman"/>
          <w:color w:val="000000"/>
          <w:kern w:val="1"/>
          <w:lang w:eastAsia="hi-IN" w:bidi="hi-IN"/>
        </w:rPr>
        <w:t xml:space="preserve"> </w:t>
      </w:r>
      <w:r w:rsidR="002171EB" w:rsidRPr="00274299">
        <w:rPr>
          <w:rFonts w:ascii="Times New Roman" w:eastAsia="SimSun" w:hAnsi="Times New Roman" w:cs="Times New Roman"/>
          <w:color w:val="000000"/>
          <w:kern w:val="1"/>
          <w:lang w:eastAsia="hi-IN" w:bidi="hi-IN"/>
        </w:rPr>
        <w:t>są to wszystkie bieżące obrazy wraz z dodatkową dokumentacją kliniczną z leczenia pacjenta – zwłaszcza przy badaniach ze wskazaniem na kontrolę.</w:t>
      </w:r>
      <w:r w:rsidRPr="00274299">
        <w:rPr>
          <w:rFonts w:ascii="Times New Roman" w:eastAsia="SimSun" w:hAnsi="Times New Roman" w:cs="Times New Roman"/>
          <w:color w:val="000000"/>
          <w:kern w:val="1"/>
          <w:lang w:eastAsia="hi-IN" w:bidi="hi-IN"/>
        </w:rPr>
        <w:t xml:space="preserve"> Kategorie badań określono w Z</w:t>
      </w:r>
      <w:r w:rsidR="002171EB" w:rsidRPr="00274299">
        <w:rPr>
          <w:rFonts w:ascii="Times New Roman" w:eastAsia="SimSun" w:hAnsi="Times New Roman" w:cs="Times New Roman"/>
          <w:color w:val="000000"/>
          <w:kern w:val="1"/>
          <w:lang w:eastAsia="hi-IN" w:bidi="hi-IN"/>
        </w:rPr>
        <w:t>ałączniku nr 1</w:t>
      </w:r>
      <w:r w:rsidRPr="00274299">
        <w:rPr>
          <w:rFonts w:ascii="Times New Roman" w:eastAsia="SimSun" w:hAnsi="Times New Roman" w:cs="Times New Roman"/>
          <w:color w:val="000000"/>
          <w:kern w:val="1"/>
          <w:lang w:eastAsia="hi-IN" w:bidi="hi-IN"/>
        </w:rPr>
        <w:t xml:space="preserve"> do Umowy.</w:t>
      </w:r>
    </w:p>
    <w:p w14:paraId="7049A720" w14:textId="77777777" w:rsidR="00761CE0" w:rsidRDefault="002171EB" w:rsidP="00BB03AF">
      <w:pPr>
        <w:pStyle w:val="Akapitzlist"/>
        <w:widowControl w:val="0"/>
        <w:numPr>
          <w:ilvl w:val="0"/>
          <w:numId w:val="8"/>
        </w:numPr>
        <w:suppressAutoHyphens/>
        <w:spacing w:after="0" w:line="240" w:lineRule="auto"/>
        <w:ind w:hanging="502"/>
        <w:jc w:val="both"/>
        <w:rPr>
          <w:rFonts w:ascii="Times New Roman" w:eastAsia="SimSun" w:hAnsi="Times New Roman" w:cs="Times New Roman"/>
          <w:color w:val="000000"/>
          <w:kern w:val="1"/>
          <w:lang w:eastAsia="hi-IN" w:bidi="hi-IN"/>
        </w:rPr>
      </w:pPr>
      <w:r w:rsidRPr="00274299">
        <w:rPr>
          <w:rFonts w:ascii="Times New Roman" w:eastAsia="SimSun" w:hAnsi="Times New Roman" w:cs="Times New Roman"/>
          <w:color w:val="000000"/>
          <w:kern w:val="1"/>
          <w:lang w:eastAsia="hi-IN" w:bidi="hi-IN"/>
        </w:rPr>
        <w:t>Wynik badania zostanie przesłan</w:t>
      </w:r>
      <w:r w:rsidR="00274299">
        <w:rPr>
          <w:rFonts w:ascii="Times New Roman" w:eastAsia="SimSun" w:hAnsi="Times New Roman" w:cs="Times New Roman"/>
          <w:color w:val="000000"/>
          <w:kern w:val="1"/>
          <w:lang w:eastAsia="hi-IN" w:bidi="hi-IN"/>
        </w:rPr>
        <w:t>y</w:t>
      </w:r>
      <w:r w:rsidRPr="00274299">
        <w:rPr>
          <w:rFonts w:ascii="Times New Roman" w:eastAsia="SimSun" w:hAnsi="Times New Roman" w:cs="Times New Roman"/>
          <w:color w:val="000000"/>
          <w:kern w:val="1"/>
          <w:lang w:eastAsia="hi-IN" w:bidi="hi-IN"/>
        </w:rPr>
        <w:t xml:space="preserve"> drogą elektroniczną (pełna integracja) bezpośrednio do systemu RIS/ALTERIS i potwierdzon</w:t>
      </w:r>
      <w:r w:rsidR="00274299">
        <w:rPr>
          <w:rFonts w:ascii="Times New Roman" w:eastAsia="SimSun" w:hAnsi="Times New Roman" w:cs="Times New Roman"/>
          <w:color w:val="000000"/>
          <w:kern w:val="1"/>
          <w:lang w:eastAsia="hi-IN" w:bidi="hi-IN"/>
        </w:rPr>
        <w:t>y</w:t>
      </w:r>
      <w:r w:rsidRPr="00274299">
        <w:rPr>
          <w:rFonts w:ascii="Times New Roman" w:eastAsia="SimSun" w:hAnsi="Times New Roman" w:cs="Times New Roman"/>
          <w:color w:val="000000"/>
          <w:kern w:val="1"/>
          <w:lang w:eastAsia="hi-IN" w:bidi="hi-IN"/>
        </w:rPr>
        <w:t xml:space="preserve"> podpisem elektronicznym przez lekarza opisującego. </w:t>
      </w:r>
      <w:r w:rsidR="00761CE0">
        <w:rPr>
          <w:rFonts w:ascii="Times New Roman" w:eastAsia="SimSun" w:hAnsi="Times New Roman" w:cs="Times New Roman"/>
          <w:color w:val="000000"/>
          <w:kern w:val="1"/>
          <w:lang w:eastAsia="hi-IN" w:bidi="hi-IN"/>
        </w:rPr>
        <w:t>Szczegółowe z</w:t>
      </w:r>
      <w:r w:rsidRPr="00274299">
        <w:rPr>
          <w:rFonts w:ascii="Times New Roman" w:eastAsia="SimSun" w:hAnsi="Times New Roman" w:cs="Times New Roman"/>
          <w:color w:val="000000"/>
          <w:kern w:val="1"/>
          <w:lang w:eastAsia="hi-IN" w:bidi="hi-IN"/>
        </w:rPr>
        <w:t xml:space="preserve">asady bezpiecznego przesyłania wyników badań od Zleceniobiorcy do Zleceniodawcy drogą elektroniczną (awaryjnie faksem) określa Załącznik Nr </w:t>
      </w:r>
      <w:r w:rsidR="00761CE0">
        <w:rPr>
          <w:rFonts w:ascii="Times New Roman" w:eastAsia="SimSun" w:hAnsi="Times New Roman" w:cs="Times New Roman"/>
          <w:color w:val="000000"/>
          <w:kern w:val="1"/>
          <w:lang w:eastAsia="hi-IN" w:bidi="hi-IN"/>
        </w:rPr>
        <w:t>4</w:t>
      </w:r>
      <w:r w:rsidRPr="00274299">
        <w:rPr>
          <w:rFonts w:ascii="Times New Roman" w:eastAsia="SimSun" w:hAnsi="Times New Roman" w:cs="Times New Roman"/>
          <w:color w:val="000000"/>
          <w:kern w:val="1"/>
          <w:lang w:eastAsia="hi-IN" w:bidi="hi-IN"/>
        </w:rPr>
        <w:t xml:space="preserve"> </w:t>
      </w:r>
      <w:r w:rsidR="00C34D50">
        <w:rPr>
          <w:rFonts w:ascii="Times New Roman" w:eastAsia="SimSun" w:hAnsi="Times New Roman" w:cs="Times New Roman"/>
          <w:color w:val="000000"/>
          <w:kern w:val="1"/>
          <w:lang w:eastAsia="hi-IN" w:bidi="hi-IN"/>
        </w:rPr>
        <w:t>do Umowy.</w:t>
      </w:r>
      <w:r w:rsidR="00761CE0">
        <w:rPr>
          <w:rFonts w:ascii="Times New Roman" w:eastAsia="SimSun" w:hAnsi="Times New Roman" w:cs="Times New Roman"/>
          <w:color w:val="000000"/>
          <w:kern w:val="1"/>
          <w:lang w:eastAsia="hi-IN" w:bidi="hi-IN"/>
        </w:rPr>
        <w:t xml:space="preserve"> </w:t>
      </w:r>
    </w:p>
    <w:p w14:paraId="549D65AB" w14:textId="77777777" w:rsidR="00F7687D" w:rsidRDefault="002171EB" w:rsidP="00F7687D">
      <w:pPr>
        <w:pStyle w:val="Akapitzlist"/>
        <w:widowControl w:val="0"/>
        <w:numPr>
          <w:ilvl w:val="0"/>
          <w:numId w:val="8"/>
        </w:numPr>
        <w:suppressAutoHyphens/>
        <w:spacing w:after="0" w:line="240" w:lineRule="auto"/>
        <w:ind w:hanging="502"/>
        <w:jc w:val="both"/>
        <w:rPr>
          <w:rFonts w:ascii="Times New Roman" w:eastAsia="SimSun" w:hAnsi="Times New Roman" w:cs="Times New Roman"/>
          <w:color w:val="000000"/>
          <w:kern w:val="1"/>
          <w:lang w:eastAsia="hi-IN" w:bidi="hi-IN"/>
        </w:rPr>
      </w:pPr>
      <w:r w:rsidRPr="00761CE0">
        <w:rPr>
          <w:rFonts w:ascii="Times New Roman" w:eastAsia="SimSun" w:hAnsi="Times New Roman" w:cs="Times New Roman"/>
          <w:color w:val="000000"/>
          <w:kern w:val="1"/>
          <w:lang w:eastAsia="hi-IN" w:bidi="hi-IN"/>
        </w:rPr>
        <w:t xml:space="preserve">Zleceniobiorca zobowiązuje się do gromadzenia informacji oraz prowadzenia i przechowywania dokumentacji opisywanych badań  zgodnie z obowiązującymi przepisami. </w:t>
      </w:r>
    </w:p>
    <w:p w14:paraId="35523DD8" w14:textId="77777777" w:rsidR="00F602CF" w:rsidRPr="00F7687D" w:rsidRDefault="00F602CF" w:rsidP="00F7687D">
      <w:pPr>
        <w:pStyle w:val="Akapitzlist"/>
        <w:widowControl w:val="0"/>
        <w:numPr>
          <w:ilvl w:val="0"/>
          <w:numId w:val="8"/>
        </w:numPr>
        <w:suppressAutoHyphens/>
        <w:spacing w:after="0" w:line="240" w:lineRule="auto"/>
        <w:ind w:hanging="502"/>
        <w:jc w:val="both"/>
        <w:rPr>
          <w:rFonts w:ascii="Times New Roman" w:eastAsia="SimSun" w:hAnsi="Times New Roman" w:cs="Times New Roman"/>
          <w:color w:val="000000"/>
          <w:kern w:val="1"/>
          <w:lang w:eastAsia="hi-IN" w:bidi="hi-IN"/>
        </w:rPr>
      </w:pPr>
      <w:r w:rsidRPr="00F7687D">
        <w:rPr>
          <w:rFonts w:ascii="Times New Roman" w:hAnsi="Times New Roman" w:cs="Times New Roman"/>
          <w:snapToGrid w:val="0"/>
        </w:rPr>
        <w:t>Zleceniobiorca poddaje się kontroli Zleceniodawcy w zakresie wykonywania świadczeń zdrowotnych wynikającej z norm obowiązującego prawa oraz czynności kontrolnych zmierzających do ustalenia prawidłowości realizacji Umowy.</w:t>
      </w:r>
    </w:p>
    <w:p w14:paraId="2F1B5073" w14:textId="77777777" w:rsidR="002171EB" w:rsidRPr="00EA6DAC" w:rsidRDefault="002171EB" w:rsidP="00BB03AF">
      <w:pPr>
        <w:widowControl w:val="0"/>
        <w:tabs>
          <w:tab w:val="left" w:pos="360"/>
        </w:tabs>
        <w:suppressAutoHyphens/>
        <w:spacing w:after="0" w:line="240" w:lineRule="auto"/>
        <w:jc w:val="both"/>
        <w:rPr>
          <w:rFonts w:ascii="Times New Roman" w:eastAsia="SimSun" w:hAnsi="Times New Roman" w:cs="Times New Roman"/>
          <w:color w:val="000000"/>
          <w:kern w:val="1"/>
          <w:lang w:eastAsia="hi-IN" w:bidi="hi-IN"/>
        </w:rPr>
      </w:pPr>
    </w:p>
    <w:p w14:paraId="45EA2278"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 3</w:t>
      </w:r>
    </w:p>
    <w:p w14:paraId="42393581"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 xml:space="preserve"> Oświadczenia Zleceniobiorcy</w:t>
      </w:r>
    </w:p>
    <w:p w14:paraId="27C65C86" w14:textId="77777777" w:rsidR="00761CE0" w:rsidRDefault="002171EB" w:rsidP="00BB03AF">
      <w:pPr>
        <w:widowControl w:val="0"/>
        <w:numPr>
          <w:ilvl w:val="0"/>
          <w:numId w:val="19"/>
        </w:numPr>
        <w:suppressAutoHyphens/>
        <w:spacing w:after="0" w:line="240" w:lineRule="auto"/>
        <w:ind w:left="426" w:hanging="426"/>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color w:val="000000"/>
          <w:kern w:val="1"/>
          <w:lang w:eastAsia="hi-IN" w:bidi="hi-IN"/>
        </w:rPr>
        <w:t>Zleceniobiorca oświadcza, iż:</w:t>
      </w:r>
    </w:p>
    <w:p w14:paraId="7FD83F2B" w14:textId="77777777" w:rsidR="00761CE0" w:rsidRDefault="002171EB" w:rsidP="00BB03AF">
      <w:pPr>
        <w:pStyle w:val="Akapitzlist"/>
        <w:widowControl w:val="0"/>
        <w:numPr>
          <w:ilvl w:val="0"/>
          <w:numId w:val="27"/>
        </w:numPr>
        <w:suppressAutoHyphens/>
        <w:spacing w:after="0" w:line="240" w:lineRule="auto"/>
        <w:ind w:left="851" w:hanging="284"/>
        <w:jc w:val="both"/>
        <w:rPr>
          <w:rFonts w:ascii="Times New Roman" w:eastAsia="SimSun" w:hAnsi="Times New Roman" w:cs="Times New Roman"/>
          <w:color w:val="000000"/>
          <w:kern w:val="1"/>
          <w:lang w:eastAsia="hi-IN" w:bidi="hi-IN"/>
        </w:rPr>
      </w:pPr>
      <w:r w:rsidRPr="00761CE0">
        <w:rPr>
          <w:rFonts w:ascii="Times New Roman" w:eastAsia="SimSun" w:hAnsi="Times New Roman" w:cs="Times New Roman"/>
          <w:color w:val="000000"/>
          <w:kern w:val="1"/>
          <w:lang w:eastAsia="hi-IN" w:bidi="hi-IN"/>
        </w:rPr>
        <w:t>opisy badań będą wykonywane przez osoby legitymujące się wymaganymi kwalifikacjami i doświadczeniem;</w:t>
      </w:r>
    </w:p>
    <w:p w14:paraId="25FC4132" w14:textId="77777777" w:rsidR="002171EB" w:rsidRPr="00761CE0" w:rsidRDefault="002171EB" w:rsidP="00BB03AF">
      <w:pPr>
        <w:pStyle w:val="Akapitzlist"/>
        <w:widowControl w:val="0"/>
        <w:numPr>
          <w:ilvl w:val="0"/>
          <w:numId w:val="27"/>
        </w:numPr>
        <w:suppressAutoHyphens/>
        <w:spacing w:after="0" w:line="240" w:lineRule="auto"/>
        <w:ind w:left="851" w:hanging="284"/>
        <w:jc w:val="both"/>
        <w:rPr>
          <w:rFonts w:ascii="Times New Roman" w:eastAsia="SimSun" w:hAnsi="Times New Roman" w:cs="Times New Roman"/>
          <w:color w:val="000000"/>
          <w:kern w:val="1"/>
          <w:lang w:eastAsia="hi-IN" w:bidi="hi-IN"/>
        </w:rPr>
      </w:pPr>
      <w:r w:rsidRPr="00761CE0">
        <w:rPr>
          <w:rFonts w:ascii="Times New Roman" w:eastAsia="SimSun" w:hAnsi="Times New Roman" w:cs="Times New Roman"/>
          <w:color w:val="000000"/>
          <w:kern w:val="1"/>
          <w:lang w:eastAsia="hi-IN" w:bidi="hi-IN"/>
        </w:rPr>
        <w:t xml:space="preserve">jest ubezpieczony od odpowiedzialności cywilnej za szkody powstałe w związku z </w:t>
      </w:r>
      <w:r w:rsidR="00D94DB2" w:rsidRPr="00EA6DAC">
        <w:rPr>
          <w:rFonts w:ascii="Times New Roman" w:eastAsia="SimSun" w:hAnsi="Times New Roman" w:cs="Times New Roman"/>
          <w:color w:val="000000"/>
          <w:kern w:val="1"/>
          <w:lang w:eastAsia="hi-IN" w:bidi="hi-IN"/>
        </w:rPr>
        <w:t>udzielaniem świadczeń zdrowotnych</w:t>
      </w:r>
      <w:r w:rsidR="00D94DB2">
        <w:rPr>
          <w:rFonts w:ascii="Times New Roman" w:eastAsia="SimSun" w:hAnsi="Times New Roman" w:cs="Times New Roman"/>
          <w:color w:val="000000"/>
          <w:kern w:val="1"/>
          <w:lang w:eastAsia="hi-IN" w:bidi="hi-IN"/>
        </w:rPr>
        <w:t xml:space="preserve"> objętych </w:t>
      </w:r>
      <w:r w:rsidR="00761CE0">
        <w:rPr>
          <w:rFonts w:ascii="Times New Roman" w:eastAsia="SimSun" w:hAnsi="Times New Roman" w:cs="Times New Roman"/>
          <w:color w:val="000000"/>
          <w:kern w:val="1"/>
          <w:lang w:eastAsia="hi-IN" w:bidi="hi-IN"/>
        </w:rPr>
        <w:t>Umow</w:t>
      </w:r>
      <w:r w:rsidR="00D94DB2">
        <w:rPr>
          <w:rFonts w:ascii="Times New Roman" w:eastAsia="SimSun" w:hAnsi="Times New Roman" w:cs="Times New Roman"/>
          <w:color w:val="000000"/>
          <w:kern w:val="1"/>
          <w:lang w:eastAsia="hi-IN" w:bidi="hi-IN"/>
        </w:rPr>
        <w:t>ą</w:t>
      </w:r>
      <w:r w:rsidR="00761CE0">
        <w:rPr>
          <w:rFonts w:ascii="Times New Roman" w:eastAsia="SimSun" w:hAnsi="Times New Roman" w:cs="Times New Roman"/>
          <w:color w:val="000000"/>
          <w:kern w:val="1"/>
          <w:lang w:eastAsia="hi-IN" w:bidi="hi-IN"/>
        </w:rPr>
        <w:t xml:space="preserve">. Polisa Zleceniobiorcy stanowi Załącznik nr 11 do Umowy. </w:t>
      </w:r>
    </w:p>
    <w:p w14:paraId="595DD648" w14:textId="77777777" w:rsidR="00761CE0" w:rsidRDefault="002171EB" w:rsidP="00BB03AF">
      <w:pPr>
        <w:widowControl w:val="0"/>
        <w:numPr>
          <w:ilvl w:val="0"/>
          <w:numId w:val="19"/>
        </w:numPr>
        <w:suppressAutoHyphens/>
        <w:spacing w:after="0" w:line="240" w:lineRule="auto"/>
        <w:ind w:left="426" w:hanging="426"/>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color w:val="000000"/>
          <w:kern w:val="1"/>
          <w:lang w:eastAsia="hi-IN" w:bidi="hi-IN"/>
        </w:rPr>
        <w:t>W przypadku wykonania przez Zleceniodawcę badania niezgodnego ze standardami</w:t>
      </w:r>
      <w:r w:rsidR="00761CE0">
        <w:rPr>
          <w:rFonts w:ascii="Times New Roman" w:eastAsia="SimSun" w:hAnsi="Times New Roman" w:cs="Times New Roman"/>
          <w:color w:val="000000"/>
          <w:kern w:val="1"/>
          <w:lang w:eastAsia="hi-IN" w:bidi="hi-IN"/>
        </w:rPr>
        <w:t>,</w:t>
      </w:r>
      <w:r w:rsidRPr="00EA6DAC">
        <w:rPr>
          <w:rFonts w:ascii="Times New Roman" w:eastAsia="SimSun" w:hAnsi="Times New Roman" w:cs="Times New Roman"/>
          <w:color w:val="000000"/>
          <w:kern w:val="1"/>
          <w:lang w:eastAsia="hi-IN" w:bidi="hi-IN"/>
        </w:rPr>
        <w:t xml:space="preserve"> Zleceniobiorca zastos</w:t>
      </w:r>
      <w:r w:rsidR="00EA6DAC" w:rsidRPr="00EA6DAC">
        <w:rPr>
          <w:rFonts w:ascii="Times New Roman" w:eastAsia="SimSun" w:hAnsi="Times New Roman" w:cs="Times New Roman"/>
          <w:color w:val="000000"/>
          <w:kern w:val="1"/>
          <w:lang w:eastAsia="hi-IN" w:bidi="hi-IN"/>
        </w:rPr>
        <w:t>uje procedurę „badanie niezgodne” określoną w Za</w:t>
      </w:r>
      <w:r w:rsidRPr="00EA6DAC">
        <w:rPr>
          <w:rFonts w:ascii="Times New Roman" w:eastAsia="SimSun" w:hAnsi="Times New Roman" w:cs="Times New Roman"/>
          <w:color w:val="000000"/>
          <w:kern w:val="1"/>
          <w:lang w:eastAsia="hi-IN" w:bidi="hi-IN"/>
        </w:rPr>
        <w:t xml:space="preserve">łączniku nr </w:t>
      </w:r>
      <w:r w:rsidR="00604A20">
        <w:rPr>
          <w:rFonts w:ascii="Times New Roman" w:eastAsia="SimSun" w:hAnsi="Times New Roman" w:cs="Times New Roman"/>
          <w:color w:val="000000"/>
          <w:kern w:val="1"/>
          <w:lang w:eastAsia="hi-IN" w:bidi="hi-IN"/>
        </w:rPr>
        <w:t>6</w:t>
      </w:r>
      <w:r w:rsidR="00761CE0">
        <w:rPr>
          <w:rFonts w:ascii="Times New Roman" w:eastAsia="SimSun" w:hAnsi="Times New Roman" w:cs="Times New Roman"/>
          <w:color w:val="000000"/>
          <w:kern w:val="1"/>
          <w:lang w:eastAsia="hi-IN" w:bidi="hi-IN"/>
        </w:rPr>
        <w:t xml:space="preserve"> </w:t>
      </w:r>
      <w:r w:rsidR="00EA6DAC" w:rsidRPr="00EA6DAC">
        <w:rPr>
          <w:rFonts w:ascii="Times New Roman" w:eastAsia="SimSun" w:hAnsi="Times New Roman" w:cs="Times New Roman"/>
          <w:color w:val="000000"/>
          <w:kern w:val="1"/>
          <w:lang w:eastAsia="hi-IN" w:bidi="hi-IN"/>
        </w:rPr>
        <w:t>do Umowy</w:t>
      </w:r>
      <w:r w:rsidR="00761CE0">
        <w:rPr>
          <w:rFonts w:ascii="Times New Roman" w:eastAsia="SimSun" w:hAnsi="Times New Roman" w:cs="Times New Roman"/>
          <w:color w:val="000000"/>
          <w:kern w:val="1"/>
          <w:lang w:eastAsia="hi-IN" w:bidi="hi-IN"/>
        </w:rPr>
        <w:t>.</w:t>
      </w:r>
    </w:p>
    <w:p w14:paraId="7FF26E0E" w14:textId="77777777" w:rsidR="00761CE0" w:rsidRDefault="002171EB" w:rsidP="00BB03AF">
      <w:pPr>
        <w:widowControl w:val="0"/>
        <w:numPr>
          <w:ilvl w:val="0"/>
          <w:numId w:val="19"/>
        </w:numPr>
        <w:suppressAutoHyphens/>
        <w:spacing w:after="0" w:line="240" w:lineRule="auto"/>
        <w:ind w:left="426" w:hanging="426"/>
        <w:jc w:val="both"/>
        <w:rPr>
          <w:rFonts w:ascii="Times New Roman" w:eastAsia="SimSun" w:hAnsi="Times New Roman" w:cs="Times New Roman"/>
          <w:color w:val="000000"/>
          <w:kern w:val="1"/>
          <w:lang w:eastAsia="hi-IN" w:bidi="hi-IN"/>
        </w:rPr>
      </w:pPr>
      <w:r w:rsidRPr="00761CE0">
        <w:rPr>
          <w:rFonts w:ascii="Times New Roman" w:eastAsia="SimSun" w:hAnsi="Times New Roman" w:cs="Times New Roman"/>
          <w:color w:val="000000"/>
          <w:kern w:val="1"/>
          <w:lang w:eastAsia="hi-IN" w:bidi="hi-IN"/>
        </w:rPr>
        <w:t>W przypadku</w:t>
      </w:r>
      <w:r w:rsidR="00761CE0">
        <w:rPr>
          <w:rFonts w:ascii="Times New Roman" w:eastAsia="SimSun" w:hAnsi="Times New Roman" w:cs="Times New Roman"/>
          <w:color w:val="000000"/>
          <w:kern w:val="1"/>
          <w:lang w:eastAsia="hi-IN" w:bidi="hi-IN"/>
        </w:rPr>
        <w:t xml:space="preserve">, </w:t>
      </w:r>
      <w:r w:rsidRPr="00761CE0">
        <w:rPr>
          <w:rFonts w:ascii="Times New Roman" w:eastAsia="SimSun" w:hAnsi="Times New Roman" w:cs="Times New Roman"/>
          <w:color w:val="000000"/>
          <w:kern w:val="1"/>
          <w:lang w:eastAsia="hi-IN" w:bidi="hi-IN"/>
        </w:rPr>
        <w:t>gdy lekarz opisujący badanie obrazowe stwierdzi patologię zagrażającą życiu pacjenta, która nie stanowiła celu badania określonego w skierowaniu, Zleceniobiorca ma obowiązek niezwłocznego powiadomienia o takiej sytuacji osobę wskazaną przez Zleceniodawcę.</w:t>
      </w:r>
    </w:p>
    <w:p w14:paraId="1275107D" w14:textId="77777777" w:rsidR="00D42B70" w:rsidRDefault="002171EB" w:rsidP="00BB03AF">
      <w:pPr>
        <w:widowControl w:val="0"/>
        <w:numPr>
          <w:ilvl w:val="0"/>
          <w:numId w:val="19"/>
        </w:numPr>
        <w:suppressAutoHyphens/>
        <w:spacing w:after="0" w:line="240" w:lineRule="auto"/>
        <w:ind w:left="426" w:hanging="426"/>
        <w:jc w:val="both"/>
        <w:rPr>
          <w:rFonts w:ascii="Times New Roman" w:eastAsia="SimSun" w:hAnsi="Times New Roman" w:cs="Times New Roman"/>
          <w:color w:val="000000"/>
          <w:kern w:val="1"/>
          <w:lang w:eastAsia="hi-IN" w:bidi="hi-IN"/>
        </w:rPr>
      </w:pPr>
      <w:r w:rsidRPr="00761CE0">
        <w:rPr>
          <w:rFonts w:ascii="Times New Roman" w:eastAsia="SimSun" w:hAnsi="Times New Roman" w:cs="Times New Roman"/>
          <w:color w:val="000000"/>
          <w:kern w:val="1"/>
          <w:lang w:eastAsia="hi-IN" w:bidi="hi-IN"/>
        </w:rPr>
        <w:t>W przypadku</w:t>
      </w:r>
      <w:r w:rsidR="005A3CC7" w:rsidRPr="00761CE0">
        <w:rPr>
          <w:rFonts w:ascii="Times New Roman" w:eastAsia="SimSun" w:hAnsi="Times New Roman" w:cs="Times New Roman"/>
          <w:color w:val="000000"/>
          <w:kern w:val="1"/>
          <w:lang w:eastAsia="hi-IN" w:bidi="hi-IN"/>
        </w:rPr>
        <w:t>,</w:t>
      </w:r>
      <w:r w:rsidRPr="00761CE0">
        <w:rPr>
          <w:rFonts w:ascii="Times New Roman" w:eastAsia="SimSun" w:hAnsi="Times New Roman" w:cs="Times New Roman"/>
          <w:color w:val="000000"/>
          <w:kern w:val="1"/>
          <w:lang w:eastAsia="hi-IN" w:bidi="hi-IN"/>
        </w:rPr>
        <w:t xml:space="preserve"> gdy wynik badania byłby w jakimkolwiek zakresie uzupełniony, czy skorygowany przez lekarza opisującego, Zleceniobiorca ma obowiązek niezwłocznego powiadomienia o takiej sytuacji osobę wskazaną przez Zleceniodawcę.</w:t>
      </w:r>
    </w:p>
    <w:p w14:paraId="30065990" w14:textId="77777777" w:rsidR="00D42B70" w:rsidRPr="00D42B70" w:rsidRDefault="00D42B70" w:rsidP="00BB03AF">
      <w:pPr>
        <w:widowControl w:val="0"/>
        <w:numPr>
          <w:ilvl w:val="0"/>
          <w:numId w:val="19"/>
        </w:numPr>
        <w:suppressAutoHyphens/>
        <w:spacing w:after="0" w:line="240" w:lineRule="auto"/>
        <w:ind w:left="426" w:hanging="426"/>
        <w:jc w:val="both"/>
        <w:rPr>
          <w:rFonts w:ascii="Times New Roman" w:eastAsia="SimSun" w:hAnsi="Times New Roman" w:cs="Times New Roman"/>
          <w:color w:val="000000"/>
          <w:kern w:val="1"/>
          <w:lang w:eastAsia="hi-IN" w:bidi="hi-IN"/>
        </w:rPr>
      </w:pPr>
      <w:r w:rsidRPr="00D42B70">
        <w:rPr>
          <w:rFonts w:ascii="Times New Roman" w:eastAsia="SimSun" w:hAnsi="Times New Roman" w:cs="Times New Roman"/>
          <w:color w:val="000000"/>
          <w:kern w:val="1"/>
          <w:lang w:eastAsia="hi-IN" w:bidi="hi-IN"/>
        </w:rPr>
        <w:t xml:space="preserve">Zleceniobiorca </w:t>
      </w:r>
      <w:r w:rsidRPr="00D42B70">
        <w:rPr>
          <w:rFonts w:ascii="Times New Roman" w:hAnsi="Times New Roman" w:cs="Times New Roman"/>
        </w:rPr>
        <w:t xml:space="preserve">ponosi odpowiedzialność za szkody wyrządzone Zleceniodawcy, pacjentom lub innym osobom trzecim wskutek niewykonania lub nienależytego wykonania Umowy, chyba że niewykonanie lub nienależyte wykonanie Umowy jest następstwem okoliczności, za które Zleceniobiorca odpowiedzialności nie ponosi. </w:t>
      </w:r>
      <w:r w:rsidRPr="00D42B70">
        <w:rPr>
          <w:rFonts w:ascii="Times New Roman" w:eastAsia="SimSun" w:hAnsi="Times New Roman" w:cs="Times New Roman"/>
          <w:color w:val="000000"/>
          <w:kern w:val="1"/>
          <w:lang w:eastAsia="hi-IN" w:bidi="hi-IN"/>
        </w:rPr>
        <w:t xml:space="preserve"> </w:t>
      </w:r>
    </w:p>
    <w:p w14:paraId="7EA6AE18" w14:textId="77777777" w:rsidR="002171EB" w:rsidRDefault="002171EB" w:rsidP="00BB03AF">
      <w:pPr>
        <w:widowControl w:val="0"/>
        <w:suppressAutoHyphens/>
        <w:spacing w:after="0" w:line="240" w:lineRule="auto"/>
        <w:ind w:left="720"/>
        <w:jc w:val="both"/>
        <w:rPr>
          <w:rFonts w:ascii="Times New Roman" w:eastAsia="SimSun" w:hAnsi="Times New Roman" w:cs="Times New Roman"/>
          <w:color w:val="000000"/>
          <w:kern w:val="1"/>
          <w:lang w:eastAsia="hi-IN" w:bidi="hi-IN"/>
        </w:rPr>
      </w:pPr>
    </w:p>
    <w:p w14:paraId="25C45E3A" w14:textId="77777777" w:rsidR="009E3AF7" w:rsidRDefault="009E3AF7" w:rsidP="00BB03AF">
      <w:pPr>
        <w:widowControl w:val="0"/>
        <w:suppressAutoHyphens/>
        <w:spacing w:after="0" w:line="240" w:lineRule="auto"/>
        <w:ind w:left="720"/>
        <w:jc w:val="both"/>
        <w:rPr>
          <w:rFonts w:ascii="Times New Roman" w:eastAsia="SimSun" w:hAnsi="Times New Roman" w:cs="Times New Roman"/>
          <w:color w:val="000000"/>
          <w:kern w:val="1"/>
          <w:lang w:eastAsia="hi-IN" w:bidi="hi-IN"/>
        </w:rPr>
      </w:pPr>
    </w:p>
    <w:p w14:paraId="6418EE96" w14:textId="77777777" w:rsidR="009E3AF7" w:rsidRPr="00EA6DAC" w:rsidRDefault="009E3AF7" w:rsidP="00BB03AF">
      <w:pPr>
        <w:widowControl w:val="0"/>
        <w:suppressAutoHyphens/>
        <w:spacing w:after="0" w:line="240" w:lineRule="auto"/>
        <w:ind w:left="720"/>
        <w:jc w:val="both"/>
        <w:rPr>
          <w:rFonts w:ascii="Times New Roman" w:eastAsia="SimSun" w:hAnsi="Times New Roman" w:cs="Times New Roman"/>
          <w:color w:val="000000"/>
          <w:kern w:val="1"/>
          <w:lang w:eastAsia="hi-IN" w:bidi="hi-IN"/>
        </w:rPr>
      </w:pPr>
    </w:p>
    <w:p w14:paraId="5B71C52E"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lastRenderedPageBreak/>
        <w:t xml:space="preserve">§ 4 </w:t>
      </w:r>
    </w:p>
    <w:p w14:paraId="36A6564B" w14:textId="77777777" w:rsidR="002171EB" w:rsidRPr="00EA6DAC" w:rsidRDefault="002171EB" w:rsidP="00BB03AF">
      <w:pPr>
        <w:widowControl w:val="0"/>
        <w:suppressAutoHyphens/>
        <w:spacing w:after="0" w:line="240" w:lineRule="auto"/>
        <w:ind w:left="426" w:hanging="426"/>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Obowiązki Zleceniodawcy</w:t>
      </w:r>
    </w:p>
    <w:p w14:paraId="26495A42" w14:textId="77777777" w:rsidR="002171EB" w:rsidRPr="00761CE0" w:rsidRDefault="002171EB" w:rsidP="00BB03AF">
      <w:pPr>
        <w:widowControl w:val="0"/>
        <w:numPr>
          <w:ilvl w:val="0"/>
          <w:numId w:val="11"/>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EA6DAC">
        <w:rPr>
          <w:rFonts w:ascii="Times New Roman" w:eastAsia="SimSun" w:hAnsi="Times New Roman" w:cs="Times New Roman"/>
          <w:bCs/>
          <w:color w:val="000000"/>
          <w:kern w:val="1"/>
          <w:lang w:eastAsia="hi-IN" w:bidi="hi-IN"/>
        </w:rPr>
        <w:t>Zleceniodawca będzie wykonywał badania na urządzeniach:</w:t>
      </w:r>
      <w:r w:rsidR="00761CE0">
        <w:rPr>
          <w:rFonts w:ascii="Times New Roman" w:eastAsia="SimSun" w:hAnsi="Times New Roman" w:cs="Times New Roman"/>
          <w:bCs/>
          <w:color w:val="000000"/>
          <w:kern w:val="1"/>
          <w:lang w:eastAsia="hi-IN" w:bidi="hi-IN"/>
        </w:rPr>
        <w:t xml:space="preserve"> a</w:t>
      </w:r>
      <w:r w:rsidRPr="00761CE0">
        <w:rPr>
          <w:rFonts w:ascii="Times New Roman" w:eastAsia="SimSun" w:hAnsi="Times New Roman" w:cs="Times New Roman"/>
          <w:bCs/>
          <w:color w:val="000000"/>
          <w:kern w:val="1"/>
          <w:lang w:eastAsia="hi-IN" w:bidi="hi-IN"/>
        </w:rPr>
        <w:t xml:space="preserve">parat RTG oraz TK we własnym zakresie (przy użyciu własnego sprzętu), </w:t>
      </w:r>
      <w:r w:rsidRPr="00761CE0">
        <w:rPr>
          <w:rFonts w:ascii="Times New Roman" w:eastAsia="SimSun" w:hAnsi="Times New Roman" w:cs="Times New Roman"/>
          <w:color w:val="000000"/>
          <w:kern w:val="1"/>
          <w:lang w:eastAsia="hi-IN" w:bidi="hi-IN"/>
        </w:rPr>
        <w:t>zgodnie z wymaganiami prawnymi</w:t>
      </w:r>
      <w:r w:rsidRPr="00761CE0">
        <w:rPr>
          <w:rFonts w:ascii="Times New Roman" w:eastAsia="SimSun" w:hAnsi="Times New Roman" w:cs="Times New Roman"/>
          <w:bCs/>
          <w:color w:val="000000"/>
          <w:kern w:val="1"/>
          <w:lang w:eastAsia="hi-IN" w:bidi="hi-IN"/>
        </w:rPr>
        <w:t>, a następnie przesyłał obrazy do Zleceniobiorcy</w:t>
      </w:r>
      <w:r w:rsidR="00761CE0">
        <w:rPr>
          <w:rFonts w:ascii="Times New Roman" w:eastAsia="SimSun" w:hAnsi="Times New Roman" w:cs="Times New Roman"/>
          <w:bCs/>
          <w:color w:val="000000"/>
          <w:kern w:val="1"/>
          <w:lang w:eastAsia="hi-IN" w:bidi="hi-IN"/>
        </w:rPr>
        <w:t xml:space="preserve">. </w:t>
      </w:r>
    </w:p>
    <w:p w14:paraId="671855BD" w14:textId="77777777" w:rsidR="00761CE0" w:rsidRDefault="002171EB" w:rsidP="00BB03AF">
      <w:pPr>
        <w:widowControl w:val="0"/>
        <w:numPr>
          <w:ilvl w:val="0"/>
          <w:numId w:val="11"/>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EA6DAC">
        <w:rPr>
          <w:rFonts w:ascii="Times New Roman" w:eastAsia="SimSun" w:hAnsi="Times New Roman" w:cs="Times New Roman"/>
          <w:bCs/>
          <w:color w:val="000000"/>
          <w:kern w:val="1"/>
          <w:lang w:eastAsia="hi-IN" w:bidi="hi-IN"/>
        </w:rPr>
        <w:t xml:space="preserve">Zleceniodawca zapewni odpowiednie wyposażenie zgodnie z wymogami dotyczącymi </w:t>
      </w:r>
      <w:r w:rsidRPr="00EA6DAC">
        <w:rPr>
          <w:rFonts w:ascii="Times New Roman" w:eastAsia="SimSun" w:hAnsi="Times New Roman" w:cs="Times New Roman"/>
          <w:color w:val="000000"/>
          <w:kern w:val="1"/>
          <w:lang w:eastAsia="hi-IN" w:bidi="hi-IN"/>
        </w:rPr>
        <w:t>sprzętu reanimacyjnego i wyposażenia pracowni diagnostycznej oraz zespołu reanimacyjnego</w:t>
      </w:r>
      <w:r w:rsidRPr="00EA6DAC">
        <w:rPr>
          <w:rFonts w:ascii="Times New Roman" w:eastAsia="SimSun" w:hAnsi="Times New Roman" w:cs="Times New Roman"/>
          <w:bCs/>
          <w:color w:val="000000"/>
          <w:kern w:val="1"/>
          <w:lang w:eastAsia="hi-IN" w:bidi="hi-IN"/>
        </w:rPr>
        <w:t>, w których będą wykonywane badania</w:t>
      </w:r>
      <w:r w:rsidR="00761CE0">
        <w:rPr>
          <w:rFonts w:ascii="Times New Roman" w:eastAsia="SimSun" w:hAnsi="Times New Roman" w:cs="Times New Roman"/>
          <w:bCs/>
          <w:color w:val="000000"/>
          <w:kern w:val="1"/>
          <w:lang w:eastAsia="hi-IN" w:bidi="hi-IN"/>
        </w:rPr>
        <w:t xml:space="preserve">. </w:t>
      </w:r>
    </w:p>
    <w:p w14:paraId="2B9E239B" w14:textId="77777777" w:rsidR="002171EB" w:rsidRPr="00761CE0" w:rsidRDefault="002171EB" w:rsidP="00BB03AF">
      <w:pPr>
        <w:widowControl w:val="0"/>
        <w:numPr>
          <w:ilvl w:val="0"/>
          <w:numId w:val="11"/>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761CE0">
        <w:rPr>
          <w:rFonts w:ascii="Times New Roman" w:eastAsia="SimSun" w:hAnsi="Times New Roman" w:cs="Times New Roman"/>
          <w:color w:val="000000"/>
          <w:kern w:val="1"/>
          <w:lang w:eastAsia="hi-IN" w:bidi="hi-IN"/>
        </w:rPr>
        <w:t>Zleceniodawca sprawuje nadzór radiologiczny nad wykonaniem badania obrazowego przy współpracy z  lekarzem radiologiem.</w:t>
      </w:r>
    </w:p>
    <w:p w14:paraId="6CC8B305" w14:textId="77777777" w:rsidR="002171EB" w:rsidRPr="00EA6DAC" w:rsidRDefault="002171EB" w:rsidP="00BB03AF">
      <w:pPr>
        <w:widowControl w:val="0"/>
        <w:numPr>
          <w:ilvl w:val="0"/>
          <w:numId w:val="11"/>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EA6DAC">
        <w:rPr>
          <w:rFonts w:ascii="Times New Roman" w:eastAsia="SimSun" w:hAnsi="Times New Roman" w:cs="Times New Roman"/>
          <w:bCs/>
          <w:color w:val="000000"/>
          <w:kern w:val="1"/>
          <w:lang w:eastAsia="hi-IN" w:bidi="hi-IN"/>
        </w:rPr>
        <w:t xml:space="preserve">Zleceniodawca zapewni wszelkie wymogi bezpieczeństwa pacjenta podczas wykonywania badań, zwłaszcza w przypadku badań wymagających podania środka kontrastowego i.v., określone w prawie atomowym oraz w innych przepisach obowiązującego prawa.  </w:t>
      </w:r>
    </w:p>
    <w:p w14:paraId="6A88AC1E" w14:textId="77777777" w:rsidR="002171EB" w:rsidRPr="00EA6DAC" w:rsidRDefault="002171EB" w:rsidP="00BB03AF">
      <w:pPr>
        <w:widowControl w:val="0"/>
        <w:numPr>
          <w:ilvl w:val="0"/>
          <w:numId w:val="11"/>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EA6DAC">
        <w:rPr>
          <w:rFonts w:ascii="Times New Roman" w:eastAsia="SimSun" w:hAnsi="Times New Roman" w:cs="Times New Roman"/>
          <w:bCs/>
          <w:color w:val="000000"/>
          <w:kern w:val="1"/>
          <w:lang w:eastAsia="hi-IN" w:bidi="hi-IN"/>
        </w:rPr>
        <w:t>Zleceniodawca zainstaluje oraz będzie utrzymywał w ok</w:t>
      </w:r>
      <w:r w:rsidR="005A3CC7">
        <w:rPr>
          <w:rFonts w:ascii="Times New Roman" w:eastAsia="SimSun" w:hAnsi="Times New Roman" w:cs="Times New Roman"/>
          <w:bCs/>
          <w:color w:val="000000"/>
          <w:kern w:val="1"/>
          <w:lang w:eastAsia="hi-IN" w:bidi="hi-IN"/>
        </w:rPr>
        <w:t>resie obowiązywania U</w:t>
      </w:r>
      <w:r w:rsidRPr="00EA6DAC">
        <w:rPr>
          <w:rFonts w:ascii="Times New Roman" w:eastAsia="SimSun" w:hAnsi="Times New Roman" w:cs="Times New Roman"/>
          <w:bCs/>
          <w:color w:val="000000"/>
          <w:kern w:val="1"/>
          <w:lang w:eastAsia="hi-IN" w:bidi="hi-IN"/>
        </w:rPr>
        <w:t>mowy bezpieczne łącza informatyczne (Internet) na potrzeby</w:t>
      </w:r>
      <w:r w:rsidR="00761CE0">
        <w:rPr>
          <w:rFonts w:ascii="Times New Roman" w:eastAsia="SimSun" w:hAnsi="Times New Roman" w:cs="Times New Roman"/>
          <w:bCs/>
          <w:color w:val="000000"/>
          <w:kern w:val="1"/>
          <w:lang w:eastAsia="hi-IN" w:bidi="hi-IN"/>
        </w:rPr>
        <w:t xml:space="preserve"> </w:t>
      </w:r>
      <w:r w:rsidRPr="00EA6DAC">
        <w:rPr>
          <w:rFonts w:ascii="Times New Roman" w:eastAsia="SimSun" w:hAnsi="Times New Roman" w:cs="Times New Roman"/>
          <w:bCs/>
          <w:color w:val="000000"/>
          <w:kern w:val="1"/>
          <w:lang w:eastAsia="hi-IN" w:bidi="hi-IN"/>
        </w:rPr>
        <w:t xml:space="preserve">teleradiologii zgodne z przepisami prawa i wymogami w zakresie bezpieczeństwa przesyłu informacji oraz wymaganiami technicznymi określonymi przez Strony </w:t>
      </w:r>
      <w:r w:rsidR="005A3CC7">
        <w:rPr>
          <w:rFonts w:ascii="Times New Roman" w:eastAsia="SimSun" w:hAnsi="Times New Roman" w:cs="Times New Roman"/>
          <w:bCs/>
          <w:color w:val="000000"/>
          <w:kern w:val="1"/>
          <w:lang w:eastAsia="hi-IN" w:bidi="hi-IN"/>
        </w:rPr>
        <w:t xml:space="preserve">w </w:t>
      </w:r>
      <w:r w:rsidRPr="00EA6DAC">
        <w:rPr>
          <w:rFonts w:ascii="Times New Roman" w:eastAsia="SimSun" w:hAnsi="Times New Roman" w:cs="Times New Roman"/>
          <w:bCs/>
          <w:color w:val="000000"/>
          <w:kern w:val="1"/>
          <w:lang w:eastAsia="hi-IN" w:bidi="hi-IN"/>
        </w:rPr>
        <w:t>załącznik</w:t>
      </w:r>
      <w:r w:rsidR="005A3CC7">
        <w:rPr>
          <w:rFonts w:ascii="Times New Roman" w:eastAsia="SimSun" w:hAnsi="Times New Roman" w:cs="Times New Roman"/>
          <w:bCs/>
          <w:color w:val="000000"/>
          <w:kern w:val="1"/>
          <w:lang w:eastAsia="hi-IN" w:bidi="hi-IN"/>
        </w:rPr>
        <w:t>u do Umowy.</w:t>
      </w:r>
      <w:r w:rsidRPr="00EA6DAC">
        <w:rPr>
          <w:rFonts w:ascii="Times New Roman" w:eastAsia="SimSun" w:hAnsi="Times New Roman" w:cs="Times New Roman"/>
          <w:bCs/>
          <w:color w:val="000000"/>
          <w:kern w:val="1"/>
          <w:lang w:eastAsia="hi-IN" w:bidi="hi-IN"/>
        </w:rPr>
        <w:t xml:space="preserve"> Zleceniodawca zapewni odpowiednie środki organizacyjne i techniczne, które powodują, że dostęp  do systemów przesyłających badan</w:t>
      </w:r>
      <w:r w:rsidRPr="00EA6DAC">
        <w:rPr>
          <w:rFonts w:ascii="Times New Roman" w:eastAsia="SimSun" w:hAnsi="Times New Roman" w:cs="Times New Roman"/>
          <w:color w:val="000000"/>
          <w:kern w:val="1"/>
          <w:lang w:eastAsia="hi-IN" w:bidi="hi-IN"/>
        </w:rPr>
        <w:t>i</w:t>
      </w:r>
      <w:r w:rsidRPr="00EA6DAC">
        <w:rPr>
          <w:rFonts w:ascii="Times New Roman" w:eastAsia="SimSun" w:hAnsi="Times New Roman" w:cs="Times New Roman"/>
          <w:bCs/>
          <w:color w:val="000000"/>
          <w:kern w:val="1"/>
          <w:lang w:eastAsia="hi-IN" w:bidi="hi-IN"/>
        </w:rPr>
        <w:t xml:space="preserve">a mają wyłącznie osoby upoważnione. </w:t>
      </w:r>
    </w:p>
    <w:p w14:paraId="183FEAEB" w14:textId="77777777" w:rsidR="002171EB" w:rsidRPr="00EA6DAC" w:rsidRDefault="002171EB" w:rsidP="00BB03AF">
      <w:pPr>
        <w:widowControl w:val="0"/>
        <w:numPr>
          <w:ilvl w:val="0"/>
          <w:numId w:val="11"/>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EA6DAC">
        <w:rPr>
          <w:rFonts w:ascii="Times New Roman" w:eastAsia="SimSun" w:hAnsi="Times New Roman" w:cs="Times New Roman"/>
          <w:bCs/>
          <w:color w:val="000000"/>
          <w:kern w:val="1"/>
          <w:lang w:eastAsia="hi-IN" w:bidi="hi-IN"/>
        </w:rPr>
        <w:t>Systemy pomiarowe, będą chronione przed dostępem osób nieupoważnionych.</w:t>
      </w:r>
    </w:p>
    <w:p w14:paraId="6724020D" w14:textId="77777777" w:rsidR="002171EB" w:rsidRPr="00EA6DAC" w:rsidRDefault="002171EB" w:rsidP="00BB03AF">
      <w:pPr>
        <w:widowControl w:val="0"/>
        <w:numPr>
          <w:ilvl w:val="0"/>
          <w:numId w:val="11"/>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EA6DAC">
        <w:rPr>
          <w:rFonts w:ascii="Times New Roman" w:eastAsia="SimSun" w:hAnsi="Times New Roman" w:cs="Times New Roman"/>
          <w:bCs/>
          <w:color w:val="000000"/>
          <w:kern w:val="1"/>
          <w:lang w:eastAsia="hi-IN" w:bidi="hi-IN"/>
        </w:rPr>
        <w:t>Zleceniodawca ma obowi</w:t>
      </w:r>
      <w:r w:rsidRPr="00EA6DAC">
        <w:rPr>
          <w:rFonts w:ascii="Times New Roman" w:eastAsia="SimSun" w:hAnsi="Times New Roman" w:cs="Times New Roman"/>
          <w:color w:val="000000"/>
          <w:kern w:val="1"/>
          <w:lang w:eastAsia="hi-IN" w:bidi="hi-IN"/>
        </w:rPr>
        <w:t>ązek chronić hasło do systemu z zachowaniem należytej staranności.</w:t>
      </w:r>
    </w:p>
    <w:p w14:paraId="6B6F8DE7" w14:textId="77777777" w:rsidR="002171EB" w:rsidRPr="00EA6DAC" w:rsidRDefault="002171EB" w:rsidP="00BB03AF">
      <w:pPr>
        <w:widowControl w:val="0"/>
        <w:numPr>
          <w:ilvl w:val="0"/>
          <w:numId w:val="11"/>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EA6DAC">
        <w:rPr>
          <w:rFonts w:ascii="Times New Roman" w:eastAsia="SimSun" w:hAnsi="Times New Roman" w:cs="Times New Roman"/>
          <w:color w:val="000000"/>
          <w:kern w:val="1"/>
          <w:lang w:eastAsia="hi-IN" w:bidi="hi-IN"/>
        </w:rPr>
        <w:t xml:space="preserve">Zleceniodawca zobowiązany jest wraz z przesłaniem kompletnych danych do opisu wraz ze skierowaniem (w formie elektronicznej) osobom uprawnionym wskazanym w </w:t>
      </w:r>
      <w:r w:rsidR="00761CE0">
        <w:rPr>
          <w:rFonts w:ascii="Times New Roman" w:eastAsia="SimSun" w:hAnsi="Times New Roman" w:cs="Times New Roman"/>
          <w:color w:val="000000"/>
          <w:kern w:val="1"/>
          <w:lang w:eastAsia="hi-IN" w:bidi="hi-IN"/>
        </w:rPr>
        <w:t>Z</w:t>
      </w:r>
      <w:r w:rsidRPr="00EA6DAC">
        <w:rPr>
          <w:rFonts w:ascii="Times New Roman" w:eastAsia="SimSun" w:hAnsi="Times New Roman" w:cs="Times New Roman"/>
          <w:color w:val="000000"/>
          <w:kern w:val="1"/>
          <w:lang w:eastAsia="hi-IN" w:bidi="hi-IN"/>
        </w:rPr>
        <w:t xml:space="preserve">ałączniku </w:t>
      </w:r>
      <w:r w:rsidR="00761CE0">
        <w:rPr>
          <w:rFonts w:ascii="Times New Roman" w:eastAsia="SimSun" w:hAnsi="Times New Roman" w:cs="Times New Roman"/>
          <w:color w:val="000000"/>
          <w:kern w:val="1"/>
          <w:lang w:eastAsia="hi-IN" w:bidi="hi-IN"/>
        </w:rPr>
        <w:t xml:space="preserve">nr 9 </w:t>
      </w:r>
      <w:r w:rsidR="005A3CC7">
        <w:rPr>
          <w:rFonts w:ascii="Times New Roman" w:eastAsia="SimSun" w:hAnsi="Times New Roman" w:cs="Times New Roman"/>
          <w:color w:val="000000"/>
          <w:kern w:val="1"/>
          <w:lang w:eastAsia="hi-IN" w:bidi="hi-IN"/>
        </w:rPr>
        <w:t>do U</w:t>
      </w:r>
      <w:r w:rsidRPr="00EA6DAC">
        <w:rPr>
          <w:rFonts w:ascii="Times New Roman" w:eastAsia="SimSun" w:hAnsi="Times New Roman" w:cs="Times New Roman"/>
          <w:color w:val="000000"/>
          <w:kern w:val="1"/>
          <w:lang w:eastAsia="hi-IN" w:bidi="hi-IN"/>
        </w:rPr>
        <w:t xml:space="preserve">mowy do potwierdzenia statusu opisu oraz poinformowania Zleceniobiorcy o zakończeniu czynności wysyłania badania do opisu.  </w:t>
      </w:r>
    </w:p>
    <w:p w14:paraId="31A3C750" w14:textId="77777777" w:rsidR="002171EB" w:rsidRPr="00EA6DAC" w:rsidRDefault="002171EB" w:rsidP="00BB03AF">
      <w:pPr>
        <w:widowControl w:val="0"/>
        <w:numPr>
          <w:ilvl w:val="0"/>
          <w:numId w:val="11"/>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EA6DAC">
        <w:rPr>
          <w:rFonts w:ascii="Times New Roman" w:eastAsia="SimSun" w:hAnsi="Times New Roman" w:cs="Times New Roman"/>
          <w:color w:val="000000"/>
          <w:kern w:val="1"/>
          <w:lang w:eastAsia="hi-IN" w:bidi="hi-IN"/>
        </w:rPr>
        <w:t xml:space="preserve">Zleceniodawca w przypadku niemożności realizacji przez Zleceniobiorcę </w:t>
      </w:r>
      <w:r w:rsidR="00761CE0">
        <w:rPr>
          <w:rFonts w:ascii="Times New Roman" w:eastAsia="SimSun" w:hAnsi="Times New Roman" w:cs="Times New Roman"/>
          <w:color w:val="000000"/>
          <w:kern w:val="1"/>
          <w:lang w:eastAsia="hi-IN" w:bidi="hi-IN"/>
        </w:rPr>
        <w:t>U</w:t>
      </w:r>
      <w:r w:rsidRPr="00EA6DAC">
        <w:rPr>
          <w:rFonts w:ascii="Times New Roman" w:eastAsia="SimSun" w:hAnsi="Times New Roman" w:cs="Times New Roman"/>
          <w:color w:val="000000"/>
          <w:kern w:val="1"/>
          <w:lang w:eastAsia="hi-IN" w:bidi="hi-IN"/>
        </w:rPr>
        <w:t xml:space="preserve">mowy na opisy badań drogą </w:t>
      </w:r>
      <w:r w:rsidR="00761CE0">
        <w:rPr>
          <w:rFonts w:ascii="Times New Roman" w:eastAsia="SimSun" w:hAnsi="Times New Roman" w:cs="Times New Roman"/>
          <w:color w:val="000000"/>
          <w:kern w:val="1"/>
          <w:lang w:eastAsia="hi-IN" w:bidi="hi-IN"/>
        </w:rPr>
        <w:t>t</w:t>
      </w:r>
      <w:r w:rsidRPr="00EA6DAC">
        <w:rPr>
          <w:rFonts w:ascii="Times New Roman" w:eastAsia="SimSun" w:hAnsi="Times New Roman" w:cs="Times New Roman"/>
          <w:color w:val="000000"/>
          <w:kern w:val="1"/>
          <w:lang w:eastAsia="hi-IN" w:bidi="hi-IN"/>
        </w:rPr>
        <w:t>eleradiologii, w następstwie działania siły wyższej, awarii łącza lub sprzętu, za którą Zleceniobiorca nie ponosi odpowiedzialności, po zgłoszeniu incydentu zgodnie z Procedurą postępowania w sytuacjach kryzysowych, zapewni dokonanie opisu badań radi</w:t>
      </w:r>
      <w:r w:rsidR="005A3CC7">
        <w:rPr>
          <w:rFonts w:ascii="Times New Roman" w:eastAsia="SimSun" w:hAnsi="Times New Roman" w:cs="Times New Roman"/>
          <w:color w:val="000000"/>
          <w:kern w:val="1"/>
          <w:lang w:eastAsia="hi-IN" w:bidi="hi-IN"/>
        </w:rPr>
        <w:t>ologicznych objętych U</w:t>
      </w:r>
      <w:r w:rsidRPr="00EA6DAC">
        <w:rPr>
          <w:rFonts w:ascii="Times New Roman" w:eastAsia="SimSun" w:hAnsi="Times New Roman" w:cs="Times New Roman"/>
          <w:color w:val="000000"/>
          <w:kern w:val="1"/>
          <w:lang w:eastAsia="hi-IN" w:bidi="hi-IN"/>
        </w:rPr>
        <w:t xml:space="preserve">mową we własnym zakresie, ponosząc z tego tytułu pełną odpowiedzialność, w tym wobec pacjentów. Niezwłocznie po ustaniu działania wyżej wymienionej siły wyższej Zleceniodawca powiadomi o powyższym Zleceniobiorcę w uzgodniony pomiędzy stronami sposób i formie.  </w:t>
      </w:r>
    </w:p>
    <w:p w14:paraId="73220D38" w14:textId="77777777" w:rsidR="002171EB" w:rsidRPr="00EA6DAC" w:rsidRDefault="002171EB" w:rsidP="00BB03AF">
      <w:pPr>
        <w:widowControl w:val="0"/>
        <w:numPr>
          <w:ilvl w:val="0"/>
          <w:numId w:val="11"/>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EA6DAC">
        <w:rPr>
          <w:rFonts w:ascii="Times New Roman" w:eastAsia="SimSun" w:hAnsi="Times New Roman" w:cs="Times New Roman"/>
          <w:bCs/>
          <w:color w:val="000000"/>
          <w:kern w:val="1"/>
          <w:lang w:eastAsia="hi-IN" w:bidi="hi-IN"/>
        </w:rPr>
        <w:t>W przypadku zaistnienia konieczności uzupełnienia, czy korekty</w:t>
      </w:r>
      <w:r w:rsidR="00761CE0">
        <w:rPr>
          <w:rFonts w:ascii="Times New Roman" w:eastAsia="SimSun" w:hAnsi="Times New Roman" w:cs="Times New Roman"/>
          <w:bCs/>
          <w:color w:val="000000"/>
          <w:kern w:val="1"/>
          <w:lang w:eastAsia="hi-IN" w:bidi="hi-IN"/>
        </w:rPr>
        <w:t xml:space="preserve"> </w:t>
      </w:r>
      <w:r w:rsidRPr="00EA6DAC">
        <w:rPr>
          <w:rFonts w:ascii="Times New Roman" w:eastAsia="SimSun" w:hAnsi="Times New Roman" w:cs="Times New Roman"/>
          <w:bCs/>
          <w:color w:val="000000"/>
          <w:kern w:val="1"/>
          <w:lang w:eastAsia="hi-IN" w:bidi="hi-IN"/>
        </w:rPr>
        <w:t>badania w jakimkolwiek zakresie przez Zleceniodawcę (literówka w nazwisku, błędna data urodzenia, błędny PESEL, itp.)</w:t>
      </w:r>
      <w:r w:rsidR="00761CE0">
        <w:rPr>
          <w:rFonts w:ascii="Times New Roman" w:eastAsia="SimSun" w:hAnsi="Times New Roman" w:cs="Times New Roman"/>
          <w:bCs/>
          <w:color w:val="000000"/>
          <w:kern w:val="1"/>
          <w:lang w:eastAsia="hi-IN" w:bidi="hi-IN"/>
        </w:rPr>
        <w:t xml:space="preserve">, </w:t>
      </w:r>
      <w:r w:rsidRPr="00EA6DAC">
        <w:rPr>
          <w:rFonts w:ascii="Times New Roman" w:eastAsia="SimSun" w:hAnsi="Times New Roman" w:cs="Times New Roman"/>
          <w:bCs/>
          <w:color w:val="000000"/>
          <w:kern w:val="1"/>
          <w:lang w:eastAsia="hi-IN" w:bidi="hi-IN"/>
        </w:rPr>
        <w:t>Zleceniodawca ma obowiązek niezwłocznie powiadomić o takiej sytuacji osobę wskazaną przez Zleceniobiorcę, w celu dokonania korekty dokumentacji.</w:t>
      </w:r>
    </w:p>
    <w:p w14:paraId="7C621048" w14:textId="77777777" w:rsidR="002171EB" w:rsidRPr="00EA6DAC" w:rsidRDefault="002171EB" w:rsidP="00BB03AF">
      <w:pPr>
        <w:widowControl w:val="0"/>
        <w:numPr>
          <w:ilvl w:val="0"/>
          <w:numId w:val="11"/>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EA6DAC">
        <w:rPr>
          <w:rFonts w:ascii="Times New Roman" w:eastAsia="SimSun" w:hAnsi="Times New Roman" w:cs="Times New Roman"/>
          <w:bCs/>
          <w:color w:val="000000"/>
          <w:kern w:val="1"/>
          <w:lang w:eastAsia="hi-IN" w:bidi="hi-IN"/>
        </w:rPr>
        <w:t>Zleceniodawca zobowiązuje się do telefonicznego powiadomienia Zespołu Koordynatorów ds. Teleradiologii o badaniu CITO przed jego wykonaniem.</w:t>
      </w:r>
    </w:p>
    <w:p w14:paraId="59178C92"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p>
    <w:p w14:paraId="7778A4F6" w14:textId="77777777" w:rsidR="006C1703" w:rsidRPr="00EA6DAC" w:rsidRDefault="006C1703"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p>
    <w:p w14:paraId="6A5D6F18"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 xml:space="preserve">§ 5 </w:t>
      </w:r>
    </w:p>
    <w:p w14:paraId="1D7BE422"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Oświadczenia Zleceniodawcy</w:t>
      </w:r>
    </w:p>
    <w:p w14:paraId="34EB9BDB" w14:textId="77777777" w:rsidR="002171EB" w:rsidRPr="00EA6DAC" w:rsidRDefault="002171EB" w:rsidP="00BB03AF">
      <w:pPr>
        <w:widowControl w:val="0"/>
        <w:numPr>
          <w:ilvl w:val="0"/>
          <w:numId w:val="15"/>
        </w:numPr>
        <w:suppressAutoHyphens/>
        <w:spacing w:after="0" w:line="240" w:lineRule="auto"/>
        <w:ind w:left="426" w:hanging="426"/>
        <w:rPr>
          <w:rFonts w:ascii="Times New Roman" w:eastAsia="SimSun" w:hAnsi="Times New Roman" w:cs="Times New Roman"/>
          <w:color w:val="000000"/>
          <w:kern w:val="1"/>
          <w:lang w:eastAsia="hi-IN" w:bidi="hi-IN"/>
        </w:rPr>
      </w:pPr>
      <w:r w:rsidRPr="00EA6DAC">
        <w:rPr>
          <w:rFonts w:ascii="Times New Roman" w:eastAsia="SimSun" w:hAnsi="Times New Roman" w:cs="Times New Roman"/>
          <w:color w:val="000000"/>
          <w:kern w:val="1"/>
          <w:lang w:eastAsia="hi-IN" w:bidi="hi-IN"/>
        </w:rPr>
        <w:t>Zleceniodawca oświadcza, iż:</w:t>
      </w:r>
    </w:p>
    <w:p w14:paraId="4DC7008B" w14:textId="77777777" w:rsidR="002171EB" w:rsidRPr="00EA6DAC" w:rsidRDefault="002171EB" w:rsidP="00BB03AF">
      <w:pPr>
        <w:widowControl w:val="0"/>
        <w:numPr>
          <w:ilvl w:val="0"/>
          <w:numId w:val="16"/>
        </w:numPr>
        <w:suppressAutoHyphens/>
        <w:spacing w:after="0" w:line="240" w:lineRule="auto"/>
        <w:ind w:left="709" w:hanging="357"/>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color w:val="000000"/>
          <w:kern w:val="1"/>
          <w:lang w:eastAsia="hi-IN" w:bidi="hi-IN"/>
        </w:rPr>
        <w:t>przejmuje na siebie pełną odpowiedzialność za jakość wykonanych badań określonych</w:t>
      </w:r>
      <w:r w:rsidRPr="00EA6DAC">
        <w:rPr>
          <w:rFonts w:ascii="Times New Roman" w:eastAsia="SimSun" w:hAnsi="Times New Roman" w:cs="Times New Roman"/>
          <w:color w:val="000000"/>
          <w:kern w:val="1"/>
          <w:lang w:eastAsia="hi-IN" w:bidi="hi-IN"/>
        </w:rPr>
        <w:br/>
      </w:r>
      <w:r w:rsidR="005A3CC7">
        <w:rPr>
          <w:rFonts w:ascii="Times New Roman" w:eastAsia="SimSun" w:hAnsi="Times New Roman" w:cs="Times New Roman"/>
          <w:color w:val="000000"/>
          <w:kern w:val="1"/>
          <w:lang w:eastAsia="hi-IN" w:bidi="hi-IN"/>
        </w:rPr>
        <w:t xml:space="preserve"> w § 1 </w:t>
      </w:r>
      <w:r w:rsidR="00D94DB2">
        <w:rPr>
          <w:rFonts w:ascii="Times New Roman" w:eastAsia="SimSun" w:hAnsi="Times New Roman" w:cs="Times New Roman"/>
          <w:color w:val="000000"/>
          <w:kern w:val="1"/>
          <w:lang w:eastAsia="hi-IN" w:bidi="hi-IN"/>
        </w:rPr>
        <w:t xml:space="preserve">ust. 2 </w:t>
      </w:r>
      <w:r w:rsidR="005A3CC7">
        <w:rPr>
          <w:rFonts w:ascii="Times New Roman" w:eastAsia="SimSun" w:hAnsi="Times New Roman" w:cs="Times New Roman"/>
          <w:color w:val="000000"/>
          <w:kern w:val="1"/>
          <w:lang w:eastAsia="hi-IN" w:bidi="hi-IN"/>
        </w:rPr>
        <w:t>U</w:t>
      </w:r>
      <w:r w:rsidRPr="00EA6DAC">
        <w:rPr>
          <w:rFonts w:ascii="Times New Roman" w:eastAsia="SimSun" w:hAnsi="Times New Roman" w:cs="Times New Roman"/>
          <w:color w:val="000000"/>
          <w:kern w:val="1"/>
          <w:lang w:eastAsia="hi-IN" w:bidi="hi-IN"/>
        </w:rPr>
        <w:t>mowy, które następnie przekazane zostaną Zleceniobiorcy do opisów,</w:t>
      </w:r>
    </w:p>
    <w:p w14:paraId="666CA21F" w14:textId="77777777" w:rsidR="002171EB" w:rsidRPr="00EA6DAC" w:rsidRDefault="002171EB" w:rsidP="00BB03AF">
      <w:pPr>
        <w:widowControl w:val="0"/>
        <w:numPr>
          <w:ilvl w:val="0"/>
          <w:numId w:val="16"/>
        </w:numPr>
        <w:suppressAutoHyphens/>
        <w:spacing w:after="0" w:line="240" w:lineRule="auto"/>
        <w:ind w:left="709" w:hanging="357"/>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color w:val="000000"/>
          <w:kern w:val="1"/>
          <w:lang w:eastAsia="hi-IN" w:bidi="hi-IN"/>
        </w:rPr>
        <w:t>przejmuje na siebie pełną odpowiedzialność w przypadku wystąpienia sytuacji określonej</w:t>
      </w:r>
      <w:r w:rsidRPr="00EA6DAC">
        <w:rPr>
          <w:rFonts w:ascii="Times New Roman" w:eastAsia="SimSun" w:hAnsi="Times New Roman" w:cs="Times New Roman"/>
          <w:color w:val="000000"/>
          <w:kern w:val="1"/>
          <w:lang w:eastAsia="hi-IN" w:bidi="hi-IN"/>
        </w:rPr>
        <w:br/>
        <w:t xml:space="preserve"> w § 4 ust. 9 Umowy,</w:t>
      </w:r>
    </w:p>
    <w:p w14:paraId="70945FFE" w14:textId="77777777" w:rsidR="002171EB" w:rsidRPr="00EA6DAC" w:rsidRDefault="002171EB" w:rsidP="00BB03AF">
      <w:pPr>
        <w:widowControl w:val="0"/>
        <w:numPr>
          <w:ilvl w:val="0"/>
          <w:numId w:val="16"/>
        </w:numPr>
        <w:suppressAutoHyphens/>
        <w:spacing w:after="0" w:line="240" w:lineRule="auto"/>
        <w:ind w:left="709" w:hanging="357"/>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color w:val="000000"/>
          <w:kern w:val="1"/>
          <w:lang w:eastAsia="hi-IN" w:bidi="hi-IN"/>
        </w:rPr>
        <w:t>świadczenia medyczne będą udzielane przez osoby legitymujące się wymaganymi kwalifikacjami,</w:t>
      </w:r>
    </w:p>
    <w:p w14:paraId="07338039" w14:textId="77777777" w:rsidR="002171EB" w:rsidRPr="00EA6DAC" w:rsidRDefault="002171EB" w:rsidP="00BB03AF">
      <w:pPr>
        <w:widowControl w:val="0"/>
        <w:numPr>
          <w:ilvl w:val="0"/>
          <w:numId w:val="16"/>
        </w:numPr>
        <w:suppressAutoHyphens/>
        <w:spacing w:after="0" w:line="240" w:lineRule="auto"/>
        <w:ind w:left="709" w:hanging="357"/>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color w:val="000000"/>
          <w:kern w:val="1"/>
          <w:lang w:eastAsia="hi-IN" w:bidi="hi-IN"/>
        </w:rPr>
        <w:t>sprzęt medyczny wykorzystywany do świadczenia usług spełnia wszelkie stosowne wymogi określone w prawie atomowym, posiada wymagane certyfikaty i zgodne z wymogami odrębnych przepisów przeglądy atestacyjne,</w:t>
      </w:r>
    </w:p>
    <w:p w14:paraId="5DCAC261" w14:textId="77777777" w:rsidR="002171EB" w:rsidRPr="00EA6DAC" w:rsidRDefault="002171EB" w:rsidP="00BB03AF">
      <w:pPr>
        <w:widowControl w:val="0"/>
        <w:numPr>
          <w:ilvl w:val="0"/>
          <w:numId w:val="16"/>
        </w:numPr>
        <w:suppressAutoHyphens/>
        <w:spacing w:after="0" w:line="240" w:lineRule="auto"/>
        <w:ind w:left="709" w:hanging="357"/>
        <w:jc w:val="both"/>
        <w:rPr>
          <w:rFonts w:ascii="Times New Roman" w:eastAsia="SimSun" w:hAnsi="Times New Roman" w:cs="Times New Roman"/>
          <w:color w:val="000000"/>
          <w:kern w:val="1"/>
          <w:u w:val="wave"/>
          <w:lang w:eastAsia="hi-IN" w:bidi="hi-IN"/>
        </w:rPr>
      </w:pPr>
      <w:r w:rsidRPr="00EA6DAC">
        <w:rPr>
          <w:rFonts w:ascii="Times New Roman" w:eastAsia="SimSun" w:hAnsi="Times New Roman" w:cs="Times New Roman"/>
          <w:color w:val="000000"/>
          <w:kern w:val="1"/>
          <w:lang w:eastAsia="hi-IN" w:bidi="hi-IN"/>
        </w:rPr>
        <w:t>jest ubezpieczony od odpowiedzialności cywilnej za szkody powstałe w związku z udzielaniem świadczeń zdrowotnych</w:t>
      </w:r>
      <w:r w:rsidR="00D94DB2">
        <w:rPr>
          <w:rFonts w:ascii="Times New Roman" w:eastAsia="SimSun" w:hAnsi="Times New Roman" w:cs="Times New Roman"/>
          <w:color w:val="000000"/>
          <w:kern w:val="1"/>
          <w:lang w:eastAsia="hi-IN" w:bidi="hi-IN"/>
        </w:rPr>
        <w:t xml:space="preserve"> objętych Umową</w:t>
      </w:r>
      <w:r w:rsidRPr="00EA6DAC">
        <w:rPr>
          <w:rFonts w:ascii="Times New Roman" w:eastAsia="SimSun" w:hAnsi="Times New Roman" w:cs="Times New Roman"/>
          <w:color w:val="000000"/>
          <w:kern w:val="1"/>
          <w:lang w:eastAsia="hi-IN" w:bidi="hi-IN"/>
        </w:rPr>
        <w:t>.</w:t>
      </w:r>
    </w:p>
    <w:p w14:paraId="468FDB81" w14:textId="77777777" w:rsidR="002171EB" w:rsidRPr="002E14C0" w:rsidRDefault="002171EB" w:rsidP="00BB03AF">
      <w:pPr>
        <w:widowControl w:val="0"/>
        <w:numPr>
          <w:ilvl w:val="0"/>
          <w:numId w:val="15"/>
        </w:numPr>
        <w:suppressAutoHyphens/>
        <w:spacing w:after="0" w:line="240" w:lineRule="auto"/>
        <w:ind w:left="426" w:hanging="426"/>
        <w:jc w:val="both"/>
        <w:rPr>
          <w:rFonts w:ascii="Times New Roman" w:eastAsia="SimSun" w:hAnsi="Times New Roman" w:cs="Times New Roman"/>
          <w:color w:val="000000"/>
          <w:kern w:val="1"/>
          <w:u w:val="wave"/>
          <w:lang w:eastAsia="hi-IN" w:bidi="hi-IN"/>
        </w:rPr>
      </w:pPr>
      <w:r w:rsidRPr="00EA6DAC">
        <w:rPr>
          <w:rFonts w:ascii="Times New Roman" w:eastAsia="SimSun" w:hAnsi="Times New Roman" w:cs="Times New Roman"/>
          <w:color w:val="000000"/>
          <w:kern w:val="1"/>
          <w:lang w:eastAsia="hi-IN" w:bidi="hi-IN"/>
        </w:rPr>
        <w:lastRenderedPageBreak/>
        <w:t>Zleceniodawca zobowiązuje się do archiwizacji obrazów cyfrowych zgodnie z przepisami</w:t>
      </w:r>
      <w:r w:rsidR="005A3CC7">
        <w:rPr>
          <w:rFonts w:ascii="Times New Roman" w:eastAsia="SimSun" w:hAnsi="Times New Roman" w:cs="Times New Roman"/>
          <w:color w:val="000000"/>
          <w:kern w:val="1"/>
          <w:lang w:eastAsia="hi-IN" w:bidi="hi-IN"/>
        </w:rPr>
        <w:t xml:space="preserve"> </w:t>
      </w:r>
      <w:r w:rsidRPr="00EA6DAC">
        <w:rPr>
          <w:rFonts w:ascii="Times New Roman" w:eastAsia="SimSun" w:hAnsi="Times New Roman" w:cs="Times New Roman"/>
          <w:color w:val="000000"/>
          <w:kern w:val="1"/>
          <w:lang w:eastAsia="hi-IN" w:bidi="hi-IN"/>
        </w:rPr>
        <w:t xml:space="preserve">obowiązującego prawa. </w:t>
      </w:r>
    </w:p>
    <w:p w14:paraId="17E4BCA8"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 xml:space="preserve">§ 6 </w:t>
      </w:r>
    </w:p>
    <w:p w14:paraId="3D2635E0"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Osoby odpowiedzialne za współpracę</w:t>
      </w:r>
    </w:p>
    <w:p w14:paraId="7DED98BB"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 xml:space="preserve"> oraz tryb postępowania w przypadkach awaryjnych</w:t>
      </w:r>
    </w:p>
    <w:p w14:paraId="1F092D48" w14:textId="77777777" w:rsidR="00D94DB2" w:rsidRDefault="002171EB" w:rsidP="00BB03AF">
      <w:pPr>
        <w:widowControl w:val="0"/>
        <w:numPr>
          <w:ilvl w:val="0"/>
          <w:numId w:val="2"/>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EA6DAC">
        <w:rPr>
          <w:rFonts w:ascii="Times New Roman" w:eastAsia="SimSun" w:hAnsi="Times New Roman" w:cs="Times New Roman"/>
          <w:bCs/>
          <w:color w:val="000000"/>
          <w:kern w:val="1"/>
          <w:lang w:eastAsia="hi-IN" w:bidi="hi-IN"/>
        </w:rPr>
        <w:t>Strony wskazują następujące osoby jako koordynatorów i osoby do pierwszego kontaktu</w:t>
      </w:r>
      <w:r w:rsidRPr="00EA6DAC">
        <w:rPr>
          <w:rFonts w:ascii="Times New Roman" w:eastAsia="SimSun" w:hAnsi="Times New Roman" w:cs="Times New Roman"/>
          <w:bCs/>
          <w:color w:val="000000"/>
          <w:kern w:val="1"/>
          <w:lang w:eastAsia="hi-IN" w:bidi="hi-IN"/>
        </w:rPr>
        <w:br/>
        <w:t xml:space="preserve"> w zw</w:t>
      </w:r>
      <w:r w:rsidR="005A3CC7">
        <w:rPr>
          <w:rFonts w:ascii="Times New Roman" w:eastAsia="SimSun" w:hAnsi="Times New Roman" w:cs="Times New Roman"/>
          <w:bCs/>
          <w:color w:val="000000"/>
          <w:kern w:val="1"/>
          <w:lang w:eastAsia="hi-IN" w:bidi="hi-IN"/>
        </w:rPr>
        <w:t>iązku z wykonywaniem U</w:t>
      </w:r>
      <w:r w:rsidRPr="00EA6DAC">
        <w:rPr>
          <w:rFonts w:ascii="Times New Roman" w:eastAsia="SimSun" w:hAnsi="Times New Roman" w:cs="Times New Roman"/>
          <w:bCs/>
          <w:color w:val="000000"/>
          <w:kern w:val="1"/>
          <w:lang w:eastAsia="hi-IN" w:bidi="hi-IN"/>
        </w:rPr>
        <w:t>mowy:</w:t>
      </w:r>
    </w:p>
    <w:p w14:paraId="3E1AD3A3" w14:textId="77777777" w:rsidR="002171EB" w:rsidRPr="00D94DB2" w:rsidRDefault="002171EB" w:rsidP="00BB03AF">
      <w:pPr>
        <w:widowControl w:val="0"/>
        <w:suppressAutoHyphens/>
        <w:spacing w:after="0" w:line="240" w:lineRule="auto"/>
        <w:ind w:left="426"/>
        <w:jc w:val="both"/>
        <w:rPr>
          <w:rFonts w:ascii="Times New Roman" w:eastAsia="SimSun" w:hAnsi="Times New Roman" w:cs="Times New Roman"/>
          <w:bCs/>
          <w:color w:val="000000"/>
          <w:kern w:val="1"/>
          <w:lang w:eastAsia="hi-IN" w:bidi="hi-IN"/>
        </w:rPr>
      </w:pPr>
      <w:r w:rsidRPr="00D94DB2">
        <w:rPr>
          <w:rFonts w:ascii="Times New Roman" w:eastAsia="SimSun" w:hAnsi="Times New Roman" w:cs="Times New Roman"/>
          <w:bCs/>
          <w:color w:val="000000"/>
          <w:kern w:val="1"/>
          <w:lang w:eastAsia="hi-IN" w:bidi="hi-IN"/>
        </w:rPr>
        <w:t>Ze strony Zleceniobiorcy:</w:t>
      </w:r>
    </w:p>
    <w:p w14:paraId="2635DBB3" w14:textId="77777777" w:rsidR="002171EB" w:rsidRPr="00D94DB2" w:rsidRDefault="002171EB" w:rsidP="00BB03AF">
      <w:pPr>
        <w:numPr>
          <w:ilvl w:val="0"/>
          <w:numId w:val="7"/>
        </w:numPr>
        <w:spacing w:after="0" w:line="240" w:lineRule="auto"/>
        <w:ind w:left="709"/>
        <w:jc w:val="both"/>
        <w:rPr>
          <w:rFonts w:ascii="Times New Roman" w:eastAsia="Calibri" w:hAnsi="Times New Roman" w:cs="Times New Roman"/>
        </w:rPr>
      </w:pPr>
      <w:r w:rsidRPr="00EA6DAC">
        <w:rPr>
          <w:rFonts w:ascii="Times New Roman" w:eastAsia="SimSun" w:hAnsi="Times New Roman" w:cs="Times New Roman"/>
          <w:kern w:val="1"/>
          <w:lang w:eastAsia="hi-IN" w:bidi="hi-IN"/>
        </w:rPr>
        <w:t xml:space="preserve">Koordynator Usług Teleradiologii: telefon z możliwością nagrywania rozmów, tel. </w:t>
      </w:r>
      <w:r w:rsidR="00D94DB2">
        <w:rPr>
          <w:rFonts w:ascii="Times New Roman" w:eastAsia="Calibri" w:hAnsi="Times New Roman" w:cs="Times New Roman"/>
        </w:rPr>
        <w:t xml:space="preserve"> </w:t>
      </w:r>
      <w:r w:rsidRPr="00D94DB2">
        <w:rPr>
          <w:rFonts w:ascii="Times New Roman" w:eastAsia="SimSun" w:hAnsi="Times New Roman" w:cs="Times New Roman"/>
          <w:kern w:val="1"/>
          <w:lang w:eastAsia="hi-IN" w:bidi="hi-IN"/>
        </w:rPr>
        <w:t>………………</w:t>
      </w:r>
      <w:r w:rsidR="00D94DB2" w:rsidRPr="00D94DB2">
        <w:rPr>
          <w:rFonts w:ascii="Times New Roman" w:eastAsia="SimSun" w:hAnsi="Times New Roman" w:cs="Times New Roman"/>
          <w:kern w:val="1"/>
          <w:lang w:eastAsia="hi-IN" w:bidi="hi-IN"/>
        </w:rPr>
        <w:t xml:space="preserve"> </w:t>
      </w:r>
      <w:r w:rsidRPr="00D94DB2">
        <w:rPr>
          <w:rFonts w:ascii="Times New Roman" w:eastAsia="SimSun" w:hAnsi="Times New Roman" w:cs="Times New Roman"/>
          <w:kern w:val="1"/>
          <w:lang w:eastAsia="hi-IN" w:bidi="hi-IN"/>
        </w:rPr>
        <w:t>(w przypadku braku możliwości skontaktowania się pod powyższym numerem, obowiązuje kontakt pod numerem telefonu: …………………..</w:t>
      </w:r>
      <w:r w:rsidR="00D94DB2">
        <w:rPr>
          <w:rFonts w:ascii="Times New Roman" w:eastAsia="SimSun" w:hAnsi="Times New Roman" w:cs="Times New Roman"/>
          <w:kern w:val="1"/>
          <w:lang w:eastAsia="hi-IN" w:bidi="hi-IN"/>
        </w:rPr>
        <w:t>), a</w:t>
      </w:r>
      <w:r w:rsidR="00D94DB2" w:rsidRPr="00784A46">
        <w:rPr>
          <w:rFonts w:ascii="Times New Roman" w:eastAsia="SimSun" w:hAnsi="Times New Roman" w:cs="Times New Roman"/>
          <w:kern w:val="1"/>
          <w:lang w:eastAsia="hi-IN" w:bidi="hi-IN"/>
        </w:rPr>
        <w:t xml:space="preserve">dres </w:t>
      </w:r>
      <w:r w:rsidRPr="00784A46">
        <w:rPr>
          <w:rFonts w:ascii="Times New Roman" w:eastAsia="SimSun" w:hAnsi="Times New Roman" w:cs="Times New Roman"/>
          <w:kern w:val="1"/>
          <w:lang w:eastAsia="hi-IN" w:bidi="hi-IN"/>
        </w:rPr>
        <w:t>e</w:t>
      </w:r>
      <w:r w:rsidR="00D94DB2" w:rsidRPr="00784A46">
        <w:rPr>
          <w:rFonts w:ascii="Times New Roman" w:eastAsia="SimSun" w:hAnsi="Times New Roman" w:cs="Times New Roman"/>
          <w:kern w:val="1"/>
          <w:lang w:eastAsia="hi-IN" w:bidi="hi-IN"/>
        </w:rPr>
        <w:t>-</w:t>
      </w:r>
      <w:r w:rsidRPr="00784A46">
        <w:rPr>
          <w:rFonts w:ascii="Times New Roman" w:eastAsia="SimSun" w:hAnsi="Times New Roman" w:cs="Times New Roman"/>
          <w:kern w:val="1"/>
          <w:lang w:eastAsia="hi-IN" w:bidi="hi-IN"/>
        </w:rPr>
        <w:t>mail: …………….</w:t>
      </w:r>
      <w:r w:rsidR="00D94DB2" w:rsidRPr="00784A46">
        <w:rPr>
          <w:rFonts w:ascii="Times New Roman" w:eastAsia="SimSun" w:hAnsi="Times New Roman" w:cs="Times New Roman"/>
          <w:kern w:val="1"/>
          <w:lang w:eastAsia="hi-IN" w:bidi="hi-IN"/>
        </w:rPr>
        <w:t xml:space="preserve"> . </w:t>
      </w:r>
    </w:p>
    <w:p w14:paraId="7B3A2070" w14:textId="77777777" w:rsidR="002171EB" w:rsidRDefault="002171EB" w:rsidP="00BB03AF">
      <w:pPr>
        <w:widowControl w:val="0"/>
        <w:numPr>
          <w:ilvl w:val="0"/>
          <w:numId w:val="7"/>
        </w:numPr>
        <w:suppressAutoHyphens/>
        <w:spacing w:after="0" w:line="240" w:lineRule="auto"/>
        <w:ind w:left="709"/>
        <w:jc w:val="both"/>
        <w:rPr>
          <w:rFonts w:ascii="Times New Roman" w:eastAsia="SimSun" w:hAnsi="Times New Roman" w:cs="Times New Roman"/>
          <w:bCs/>
          <w:kern w:val="1"/>
          <w:lang w:eastAsia="hi-IN" w:bidi="hi-IN"/>
        </w:rPr>
      </w:pPr>
      <w:r w:rsidRPr="00EA6DAC">
        <w:rPr>
          <w:rFonts w:ascii="Times New Roman" w:eastAsia="SimSun" w:hAnsi="Times New Roman" w:cs="Times New Roman"/>
          <w:bCs/>
          <w:kern w:val="1"/>
          <w:lang w:eastAsia="hi-IN" w:bidi="hi-IN"/>
        </w:rPr>
        <w:t xml:space="preserve">Pracownik Działu IT: </w:t>
      </w:r>
      <w:r w:rsidR="00D94DB2">
        <w:rPr>
          <w:rFonts w:ascii="Times New Roman" w:eastAsia="SimSun" w:hAnsi="Times New Roman" w:cs="Times New Roman"/>
          <w:bCs/>
          <w:kern w:val="1"/>
          <w:lang w:eastAsia="hi-IN" w:bidi="hi-IN"/>
        </w:rPr>
        <w:t xml:space="preserve">………………tel. </w:t>
      </w:r>
      <w:r w:rsidRPr="00EA6DAC">
        <w:rPr>
          <w:rFonts w:ascii="Times New Roman" w:eastAsia="SimSun" w:hAnsi="Times New Roman" w:cs="Times New Roman"/>
          <w:bCs/>
          <w:kern w:val="1"/>
          <w:lang w:eastAsia="hi-IN" w:bidi="hi-IN"/>
        </w:rPr>
        <w:t>………………………i</w:t>
      </w:r>
      <w:r w:rsidR="00D94DB2">
        <w:rPr>
          <w:rFonts w:ascii="Times New Roman" w:eastAsia="SimSun" w:hAnsi="Times New Roman" w:cs="Times New Roman"/>
          <w:bCs/>
          <w:kern w:val="1"/>
          <w:lang w:eastAsia="hi-IN" w:bidi="hi-IN"/>
        </w:rPr>
        <w:t xml:space="preserve"> adres </w:t>
      </w:r>
      <w:r w:rsidRPr="00EA6DAC">
        <w:rPr>
          <w:rFonts w:ascii="Times New Roman" w:eastAsia="SimSun" w:hAnsi="Times New Roman" w:cs="Times New Roman"/>
          <w:bCs/>
          <w:kern w:val="1"/>
          <w:lang w:eastAsia="hi-IN" w:bidi="hi-IN"/>
        </w:rPr>
        <w:t>e-mail:……………………</w:t>
      </w:r>
    </w:p>
    <w:p w14:paraId="7FFB74A6" w14:textId="77777777" w:rsidR="00D94DB2" w:rsidRPr="00EA6DAC" w:rsidRDefault="00D94DB2" w:rsidP="00BB03AF">
      <w:pPr>
        <w:widowControl w:val="0"/>
        <w:suppressAutoHyphens/>
        <w:spacing w:after="0" w:line="240" w:lineRule="auto"/>
        <w:ind w:left="709"/>
        <w:jc w:val="both"/>
        <w:rPr>
          <w:rFonts w:ascii="Times New Roman" w:eastAsia="SimSun" w:hAnsi="Times New Roman" w:cs="Times New Roman"/>
          <w:bCs/>
          <w:kern w:val="1"/>
          <w:lang w:eastAsia="hi-IN" w:bidi="hi-IN"/>
        </w:rPr>
      </w:pPr>
    </w:p>
    <w:p w14:paraId="6CB71032" w14:textId="77777777" w:rsidR="002171EB" w:rsidRPr="00EA6DAC" w:rsidRDefault="002171EB" w:rsidP="00BB03AF">
      <w:pPr>
        <w:widowControl w:val="0"/>
        <w:suppressAutoHyphens/>
        <w:spacing w:after="0" w:line="240" w:lineRule="auto"/>
        <w:ind w:left="284"/>
        <w:jc w:val="both"/>
        <w:rPr>
          <w:rFonts w:ascii="Times New Roman" w:eastAsia="SimSun" w:hAnsi="Times New Roman" w:cs="Times New Roman"/>
          <w:bCs/>
          <w:color w:val="000000"/>
          <w:kern w:val="1"/>
          <w:lang w:eastAsia="hi-IN" w:bidi="hi-IN"/>
        </w:rPr>
      </w:pPr>
      <w:r w:rsidRPr="00EA6DAC">
        <w:rPr>
          <w:rFonts w:ascii="Times New Roman" w:eastAsia="SimSun" w:hAnsi="Times New Roman" w:cs="Times New Roman"/>
          <w:bCs/>
          <w:color w:val="000000"/>
          <w:kern w:val="1"/>
          <w:lang w:eastAsia="hi-IN" w:bidi="hi-IN"/>
        </w:rPr>
        <w:t>Ze strony Zleceniodawcy:</w:t>
      </w:r>
    </w:p>
    <w:p w14:paraId="45F52CCC" w14:textId="77777777" w:rsidR="002171EB" w:rsidRPr="00EA6DAC" w:rsidRDefault="002171EB" w:rsidP="00BB03AF">
      <w:pPr>
        <w:widowControl w:val="0"/>
        <w:numPr>
          <w:ilvl w:val="0"/>
          <w:numId w:val="10"/>
        </w:numPr>
        <w:suppressAutoHyphens/>
        <w:spacing w:after="0" w:line="240" w:lineRule="auto"/>
        <w:ind w:left="709"/>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color w:val="000000"/>
          <w:kern w:val="1"/>
          <w:lang w:eastAsia="hi-IN" w:bidi="hi-IN"/>
        </w:rPr>
        <w:t>Informatyk –</w:t>
      </w:r>
      <w:r w:rsidR="00D94DB2">
        <w:rPr>
          <w:rFonts w:ascii="Times New Roman" w:eastAsia="SimSun" w:hAnsi="Times New Roman" w:cs="Times New Roman"/>
          <w:color w:val="000000"/>
          <w:kern w:val="1"/>
          <w:lang w:eastAsia="hi-IN" w:bidi="hi-IN"/>
        </w:rPr>
        <w:t xml:space="preserve"> ……………………………..tel. </w:t>
      </w:r>
      <w:r w:rsidRPr="00EA6DAC">
        <w:rPr>
          <w:rFonts w:ascii="Times New Roman" w:eastAsia="SimSun" w:hAnsi="Times New Roman" w:cs="Times New Roman"/>
          <w:color w:val="000000"/>
          <w:kern w:val="1"/>
          <w:lang w:eastAsia="hi-IN" w:bidi="hi-IN"/>
        </w:rPr>
        <w:t>………………………</w:t>
      </w:r>
      <w:r w:rsidR="00D94DB2">
        <w:rPr>
          <w:rFonts w:ascii="Times New Roman" w:eastAsia="SimSun" w:hAnsi="Times New Roman" w:cs="Times New Roman"/>
          <w:color w:val="000000"/>
          <w:kern w:val="1"/>
          <w:lang w:eastAsia="hi-IN" w:bidi="hi-IN"/>
        </w:rPr>
        <w:t xml:space="preserve">i adres e-mail……………., </w:t>
      </w:r>
    </w:p>
    <w:p w14:paraId="69C477D5" w14:textId="77777777" w:rsidR="002171EB" w:rsidRPr="00EA6DAC" w:rsidRDefault="002171EB" w:rsidP="00BB03AF">
      <w:pPr>
        <w:widowControl w:val="0"/>
        <w:numPr>
          <w:ilvl w:val="0"/>
          <w:numId w:val="10"/>
        </w:numPr>
        <w:suppressAutoHyphens/>
        <w:spacing w:after="0" w:line="240" w:lineRule="auto"/>
        <w:ind w:left="709"/>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color w:val="000000"/>
          <w:kern w:val="1"/>
          <w:lang w:eastAsia="hi-IN" w:bidi="hi-IN"/>
        </w:rPr>
        <w:t>Koordynujący Działu Diagnostyki Obrazowej –</w:t>
      </w:r>
      <w:r w:rsidR="00D94DB2">
        <w:rPr>
          <w:rFonts w:ascii="Times New Roman" w:eastAsia="SimSun" w:hAnsi="Times New Roman" w:cs="Times New Roman"/>
          <w:color w:val="000000"/>
          <w:kern w:val="1"/>
          <w:lang w:eastAsia="hi-IN" w:bidi="hi-IN"/>
        </w:rPr>
        <w:t xml:space="preserve"> …………………….tel. </w:t>
      </w:r>
      <w:r w:rsidRPr="00EA6DAC">
        <w:rPr>
          <w:rFonts w:ascii="Times New Roman" w:eastAsia="SimSun" w:hAnsi="Times New Roman" w:cs="Times New Roman"/>
          <w:color w:val="000000"/>
          <w:kern w:val="1"/>
          <w:lang w:eastAsia="hi-IN" w:bidi="hi-IN"/>
        </w:rPr>
        <w:t>………………</w:t>
      </w:r>
      <w:r w:rsidRPr="00EA6DAC">
        <w:rPr>
          <w:rFonts w:ascii="Times New Roman" w:eastAsia="SimSun" w:hAnsi="Times New Roman" w:cs="Times New Roman"/>
          <w:color w:val="000000"/>
          <w:kern w:val="1"/>
          <w:lang w:eastAsia="hi-IN" w:bidi="hi-IN"/>
        </w:rPr>
        <w:br/>
      </w:r>
      <w:r w:rsidR="00D94DB2">
        <w:rPr>
          <w:rFonts w:ascii="Times New Roman" w:eastAsia="SimSun" w:hAnsi="Times New Roman" w:cs="Times New Roman"/>
          <w:color w:val="000000"/>
          <w:kern w:val="1"/>
          <w:lang w:eastAsia="hi-IN" w:bidi="hi-IN"/>
        </w:rPr>
        <w:t xml:space="preserve">i adres </w:t>
      </w:r>
      <w:r w:rsidRPr="00EA6DAC">
        <w:rPr>
          <w:rFonts w:ascii="Times New Roman" w:eastAsia="SimSun" w:hAnsi="Times New Roman" w:cs="Times New Roman"/>
          <w:color w:val="000000"/>
          <w:kern w:val="1"/>
          <w:lang w:eastAsia="hi-IN" w:bidi="hi-IN"/>
        </w:rPr>
        <w:t>e-mail:…………………</w:t>
      </w:r>
    </w:p>
    <w:p w14:paraId="31360B89" w14:textId="77777777" w:rsidR="002171EB" w:rsidRPr="00EA6DAC" w:rsidRDefault="002171EB" w:rsidP="00BB03AF">
      <w:pPr>
        <w:widowControl w:val="0"/>
        <w:numPr>
          <w:ilvl w:val="0"/>
          <w:numId w:val="10"/>
        </w:numPr>
        <w:suppressAutoHyphens/>
        <w:spacing w:after="0" w:line="240" w:lineRule="auto"/>
        <w:ind w:left="709"/>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color w:val="000000"/>
          <w:kern w:val="1"/>
          <w:lang w:eastAsia="hi-IN" w:bidi="hi-IN"/>
        </w:rPr>
        <w:t>Osoba</w:t>
      </w:r>
      <w:r w:rsidR="00D94DB2">
        <w:rPr>
          <w:rFonts w:ascii="Times New Roman" w:eastAsia="SimSun" w:hAnsi="Times New Roman" w:cs="Times New Roman"/>
          <w:color w:val="000000"/>
          <w:kern w:val="1"/>
          <w:lang w:eastAsia="hi-IN" w:bidi="hi-IN"/>
        </w:rPr>
        <w:t>,</w:t>
      </w:r>
      <w:r w:rsidRPr="00EA6DAC">
        <w:rPr>
          <w:rFonts w:ascii="Times New Roman" w:eastAsia="SimSun" w:hAnsi="Times New Roman" w:cs="Times New Roman"/>
          <w:color w:val="000000"/>
          <w:kern w:val="1"/>
          <w:lang w:eastAsia="hi-IN" w:bidi="hi-IN"/>
        </w:rPr>
        <w:t xml:space="preserve"> do której należy zgłaszać przypadki wyniku patologicznego, korekty treści wyniku, awarie systemu: technik dyżurny, </w:t>
      </w:r>
      <w:r w:rsidR="00D94DB2">
        <w:rPr>
          <w:rFonts w:ascii="Times New Roman" w:eastAsia="SimSun" w:hAnsi="Times New Roman" w:cs="Times New Roman"/>
          <w:color w:val="000000"/>
          <w:kern w:val="1"/>
          <w:lang w:eastAsia="hi-IN" w:bidi="hi-IN"/>
        </w:rPr>
        <w:t>…………………</w:t>
      </w:r>
      <w:r w:rsidRPr="00EA6DAC">
        <w:rPr>
          <w:rFonts w:ascii="Times New Roman" w:eastAsia="SimSun" w:hAnsi="Times New Roman" w:cs="Times New Roman"/>
          <w:color w:val="000000"/>
          <w:kern w:val="1"/>
          <w:lang w:eastAsia="hi-IN" w:bidi="hi-IN"/>
        </w:rPr>
        <w:t xml:space="preserve">tel. …………………., </w:t>
      </w:r>
    </w:p>
    <w:p w14:paraId="0165427E" w14:textId="77777777" w:rsidR="002171EB" w:rsidRPr="00EA6DAC" w:rsidRDefault="002171EB" w:rsidP="00BB03AF">
      <w:pPr>
        <w:widowControl w:val="0"/>
        <w:numPr>
          <w:ilvl w:val="0"/>
          <w:numId w:val="10"/>
        </w:numPr>
        <w:suppressAutoHyphens/>
        <w:spacing w:after="0" w:line="240" w:lineRule="auto"/>
        <w:ind w:left="709"/>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color w:val="000000"/>
          <w:kern w:val="1"/>
          <w:lang w:eastAsia="hi-IN" w:bidi="hi-IN"/>
        </w:rPr>
        <w:t>Kontakt do Pracowni Diagnostycznej: tel. …………………….</w:t>
      </w:r>
    </w:p>
    <w:p w14:paraId="24B48656" w14:textId="77777777" w:rsidR="002171EB" w:rsidRPr="00D94DB2" w:rsidRDefault="002171EB" w:rsidP="00BB03AF">
      <w:pPr>
        <w:widowControl w:val="0"/>
        <w:numPr>
          <w:ilvl w:val="0"/>
          <w:numId w:val="10"/>
        </w:numPr>
        <w:suppressAutoHyphens/>
        <w:spacing w:after="0" w:line="240" w:lineRule="auto"/>
        <w:ind w:left="709"/>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color w:val="000000"/>
          <w:kern w:val="1"/>
          <w:lang w:eastAsia="hi-IN" w:bidi="hi-IN"/>
        </w:rPr>
        <w:t>Koordynator Umowy – ……………………, tel</w:t>
      </w:r>
      <w:r w:rsidR="00D94DB2">
        <w:rPr>
          <w:rFonts w:ascii="Times New Roman" w:eastAsia="SimSun" w:hAnsi="Times New Roman" w:cs="Times New Roman"/>
          <w:color w:val="000000"/>
          <w:kern w:val="1"/>
          <w:lang w:eastAsia="hi-IN" w:bidi="hi-IN"/>
        </w:rPr>
        <w:t>.</w:t>
      </w:r>
      <w:r w:rsidRPr="00EA6DAC">
        <w:rPr>
          <w:rFonts w:ascii="Times New Roman" w:eastAsia="SimSun" w:hAnsi="Times New Roman" w:cs="Times New Roman"/>
          <w:color w:val="000000"/>
          <w:kern w:val="1"/>
          <w:lang w:eastAsia="hi-IN" w:bidi="hi-IN"/>
        </w:rPr>
        <w:t xml:space="preserve"> ………….., </w:t>
      </w:r>
      <w:r w:rsidR="00D94DB2">
        <w:rPr>
          <w:rFonts w:ascii="Times New Roman" w:eastAsia="SimSun" w:hAnsi="Times New Roman" w:cs="Times New Roman"/>
          <w:color w:val="000000"/>
          <w:kern w:val="1"/>
          <w:lang w:eastAsia="hi-IN" w:bidi="hi-IN"/>
        </w:rPr>
        <w:t xml:space="preserve">i adres </w:t>
      </w:r>
      <w:r w:rsidRPr="00784A46">
        <w:rPr>
          <w:rFonts w:ascii="Times New Roman" w:eastAsia="SimSun" w:hAnsi="Times New Roman" w:cs="Times New Roman"/>
          <w:color w:val="000000"/>
          <w:kern w:val="1"/>
          <w:lang w:eastAsia="hi-IN" w:bidi="hi-IN"/>
        </w:rPr>
        <w:t>e-mail:…………………………..</w:t>
      </w:r>
    </w:p>
    <w:p w14:paraId="3C924B50" w14:textId="77777777" w:rsidR="002171EB" w:rsidRPr="00EA6DAC" w:rsidRDefault="002171EB" w:rsidP="00BB03AF">
      <w:pPr>
        <w:widowControl w:val="0"/>
        <w:numPr>
          <w:ilvl w:val="0"/>
          <w:numId w:val="2"/>
        </w:numPr>
        <w:suppressAutoHyphens/>
        <w:spacing w:after="0" w:line="240" w:lineRule="auto"/>
        <w:ind w:left="426" w:hanging="426"/>
        <w:jc w:val="both"/>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Cs/>
          <w:color w:val="000000"/>
          <w:kern w:val="1"/>
          <w:lang w:eastAsia="hi-IN" w:bidi="hi-IN"/>
        </w:rPr>
        <w:t xml:space="preserve">Strony zobowiązują się niezwłocznie wzajemnie informować o awariach łączy lub innych okolicznościach uniemożliwiających przekazywanie badań lub opisów. W takim wypadku </w:t>
      </w:r>
      <w:r w:rsidR="00D94DB2">
        <w:rPr>
          <w:rFonts w:ascii="Times New Roman" w:eastAsia="SimSun" w:hAnsi="Times New Roman" w:cs="Times New Roman"/>
          <w:bCs/>
          <w:color w:val="000000"/>
          <w:kern w:val="1"/>
          <w:lang w:eastAsia="hi-IN" w:bidi="hi-IN"/>
        </w:rPr>
        <w:t>S</w:t>
      </w:r>
      <w:r w:rsidRPr="00EA6DAC">
        <w:rPr>
          <w:rFonts w:ascii="Times New Roman" w:eastAsia="SimSun" w:hAnsi="Times New Roman" w:cs="Times New Roman"/>
          <w:bCs/>
          <w:color w:val="000000"/>
          <w:kern w:val="1"/>
          <w:lang w:eastAsia="hi-IN" w:bidi="hi-IN"/>
        </w:rPr>
        <w:t xml:space="preserve">trony wspólnie podejmą działania w celu przywrócenia sprawności połączeń. </w:t>
      </w:r>
    </w:p>
    <w:p w14:paraId="536018A3" w14:textId="77777777" w:rsidR="002171EB" w:rsidRPr="00EA6DAC" w:rsidRDefault="002171EB" w:rsidP="00BB03AF">
      <w:pPr>
        <w:widowControl w:val="0"/>
        <w:suppressAutoHyphens/>
        <w:spacing w:after="0" w:line="240" w:lineRule="auto"/>
        <w:jc w:val="both"/>
        <w:rPr>
          <w:rFonts w:ascii="Times New Roman" w:eastAsia="SimSun" w:hAnsi="Times New Roman" w:cs="Times New Roman"/>
          <w:b/>
          <w:color w:val="000000"/>
          <w:kern w:val="1"/>
          <w:lang w:eastAsia="hi-IN" w:bidi="hi-IN"/>
        </w:rPr>
      </w:pPr>
    </w:p>
    <w:p w14:paraId="289DFBD5"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 7</w:t>
      </w:r>
    </w:p>
    <w:p w14:paraId="4FD2F351"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 xml:space="preserve"> Płatności</w:t>
      </w:r>
    </w:p>
    <w:p w14:paraId="6ACD5B91" w14:textId="77777777" w:rsidR="00AB671D" w:rsidRDefault="002171EB" w:rsidP="00BB03AF">
      <w:pPr>
        <w:widowControl w:val="0"/>
        <w:numPr>
          <w:ilvl w:val="0"/>
          <w:numId w:val="3"/>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EA6DAC">
        <w:rPr>
          <w:rFonts w:ascii="Times New Roman" w:eastAsia="SimSun" w:hAnsi="Times New Roman" w:cs="Times New Roman"/>
          <w:bCs/>
          <w:color w:val="000000"/>
          <w:kern w:val="1"/>
          <w:lang w:eastAsia="hi-IN" w:bidi="hi-IN"/>
        </w:rPr>
        <w:t>Zleceniobiorca będzie otrzymywał wynagrodzenie z tytułu wykonywania świ</w:t>
      </w:r>
      <w:r w:rsidR="005A3CC7">
        <w:rPr>
          <w:rFonts w:ascii="Times New Roman" w:eastAsia="SimSun" w:hAnsi="Times New Roman" w:cs="Times New Roman"/>
          <w:bCs/>
          <w:color w:val="000000"/>
          <w:kern w:val="1"/>
          <w:lang w:eastAsia="hi-IN" w:bidi="hi-IN"/>
        </w:rPr>
        <w:t>adczeń określonych w U</w:t>
      </w:r>
      <w:r w:rsidRPr="00EA6DAC">
        <w:rPr>
          <w:rFonts w:ascii="Times New Roman" w:eastAsia="SimSun" w:hAnsi="Times New Roman" w:cs="Times New Roman"/>
          <w:bCs/>
          <w:color w:val="000000"/>
          <w:kern w:val="1"/>
          <w:lang w:eastAsia="hi-IN" w:bidi="hi-IN"/>
        </w:rPr>
        <w:t xml:space="preserve">mowie zgodnie z </w:t>
      </w:r>
      <w:r w:rsidR="00D94DB2">
        <w:rPr>
          <w:rFonts w:ascii="Times New Roman" w:eastAsia="SimSun" w:hAnsi="Times New Roman" w:cs="Times New Roman"/>
          <w:bCs/>
          <w:color w:val="000000"/>
          <w:kern w:val="1"/>
          <w:lang w:eastAsia="hi-IN" w:bidi="hi-IN"/>
        </w:rPr>
        <w:t xml:space="preserve">formularzem cenowym stanowiącym Załącznik nr 2 do Umowy. </w:t>
      </w:r>
    </w:p>
    <w:p w14:paraId="633EAE27" w14:textId="77777777" w:rsidR="00AB671D" w:rsidRDefault="002171EB" w:rsidP="00BB03AF">
      <w:pPr>
        <w:widowControl w:val="0"/>
        <w:numPr>
          <w:ilvl w:val="0"/>
          <w:numId w:val="3"/>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AB671D">
        <w:rPr>
          <w:rFonts w:ascii="Times New Roman" w:eastAsia="SimSun" w:hAnsi="Times New Roman" w:cs="Times New Roman"/>
          <w:bCs/>
          <w:color w:val="000000"/>
          <w:kern w:val="1"/>
          <w:lang w:eastAsia="hi-IN" w:bidi="hi-IN"/>
        </w:rPr>
        <w:t xml:space="preserve">Wynagrodzenie, o którym mowa w ust. 1 </w:t>
      </w:r>
      <w:r w:rsidR="00D94DB2" w:rsidRPr="00AB671D">
        <w:rPr>
          <w:rFonts w:ascii="Times New Roman" w:eastAsia="SimSun" w:hAnsi="Times New Roman" w:cs="Times New Roman"/>
          <w:bCs/>
          <w:color w:val="000000"/>
          <w:kern w:val="1"/>
          <w:lang w:eastAsia="hi-IN" w:bidi="hi-IN"/>
        </w:rPr>
        <w:t>powyżej, płatne</w:t>
      </w:r>
      <w:r w:rsidRPr="00AB671D">
        <w:rPr>
          <w:rFonts w:ascii="Times New Roman" w:eastAsia="SimSun" w:hAnsi="Times New Roman" w:cs="Times New Roman"/>
          <w:bCs/>
          <w:color w:val="000000"/>
          <w:kern w:val="1"/>
          <w:lang w:eastAsia="hi-IN" w:bidi="hi-IN"/>
        </w:rPr>
        <w:t xml:space="preserve"> będzie w okresach miesięcznych na podstawie faktur wystawianych przez Zleceniobiorcę w terminie do 30 dni po zakończeniu danego miesiąca. Do każdej faktury załączona będzie specyfikacja rodzajowo-ilościowa i cenowa świadczeń zdrowotnych, podpisana przez Zleceniobiorcę lub upoważnioną przez niego osobę.</w:t>
      </w:r>
    </w:p>
    <w:p w14:paraId="76ABFE55" w14:textId="77777777" w:rsidR="00AB671D" w:rsidRDefault="00D94DB2" w:rsidP="00BB03AF">
      <w:pPr>
        <w:widowControl w:val="0"/>
        <w:numPr>
          <w:ilvl w:val="0"/>
          <w:numId w:val="3"/>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AB671D">
        <w:rPr>
          <w:rFonts w:ascii="Times New Roman" w:hAnsi="Times New Roman" w:cs="Times New Roman"/>
        </w:rPr>
        <w:t xml:space="preserve">Zapłata wynagrodzenia nastąpi przelewem na rachunek bankowy Zleceniobiorcy podany na fakturze w terminie 30 dni od dnia dostarczenia prawidłowo wystawionej faktury VAT. </w:t>
      </w:r>
    </w:p>
    <w:p w14:paraId="3F48FFDC" w14:textId="77777777" w:rsidR="00AB671D" w:rsidRDefault="00AB671D" w:rsidP="00BB03AF">
      <w:pPr>
        <w:widowControl w:val="0"/>
        <w:numPr>
          <w:ilvl w:val="0"/>
          <w:numId w:val="3"/>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AB671D">
        <w:rPr>
          <w:rFonts w:ascii="Times New Roman" w:hAnsi="Times New Roman" w:cs="Times New Roman"/>
        </w:rPr>
        <w:t>Zleceniobiorca</w:t>
      </w:r>
      <w:r w:rsidR="00D94DB2" w:rsidRPr="00AB671D">
        <w:rPr>
          <w:rFonts w:ascii="Times New Roman" w:hAnsi="Times New Roman" w:cs="Times New Roman"/>
        </w:rPr>
        <w:t xml:space="preserve"> oświadcza, że numer rachunku bankowego, który wskazany na fakturze w celu dokonania na niego zapłaty przez Z</w:t>
      </w:r>
      <w:r w:rsidRPr="00AB671D">
        <w:rPr>
          <w:rFonts w:ascii="Times New Roman" w:hAnsi="Times New Roman" w:cs="Times New Roman"/>
        </w:rPr>
        <w:t>leceniodawcę</w:t>
      </w:r>
      <w:r w:rsidR="00D94DB2" w:rsidRPr="00AB671D">
        <w:rPr>
          <w:rFonts w:ascii="Times New Roman" w:hAnsi="Times New Roman" w:cs="Times New Roman"/>
        </w:rPr>
        <w:t xml:space="preserve"> figuruje w wykazie podmiotów („Biała Lista”), o którym mowa w art. 96b ust. 1 ustawy z dnia 11 marca 2004 r. o podatku od towarów i usług (Dz. U. z 2023 r. poz. 535 z późn. zm.). </w:t>
      </w:r>
    </w:p>
    <w:p w14:paraId="6E8C73DC" w14:textId="77777777" w:rsidR="002814E5" w:rsidRPr="002814E5" w:rsidRDefault="00D94DB2" w:rsidP="00BB03AF">
      <w:pPr>
        <w:widowControl w:val="0"/>
        <w:numPr>
          <w:ilvl w:val="0"/>
          <w:numId w:val="3"/>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AB671D">
        <w:rPr>
          <w:rFonts w:ascii="Times New Roman" w:eastAsia="SimSun" w:hAnsi="Times New Roman" w:cs="Times New Roman"/>
          <w:bCs/>
          <w:color w:val="000000"/>
          <w:kern w:val="1"/>
          <w:lang w:eastAsia="hi-IN" w:bidi="hi-IN"/>
        </w:rPr>
        <w:t>Z</w:t>
      </w:r>
      <w:r w:rsidRPr="00AB671D">
        <w:rPr>
          <w:rFonts w:ascii="Times New Roman" w:hAnsi="Times New Roman" w:cs="Times New Roman"/>
          <w:iCs/>
        </w:rPr>
        <w:t xml:space="preserve">a termin dokonania płatności uważa się dzień obciążenia rachunku bankowego </w:t>
      </w:r>
      <w:r w:rsidR="00B8411F" w:rsidRPr="00AB671D">
        <w:rPr>
          <w:rFonts w:ascii="Times New Roman" w:hAnsi="Times New Roman" w:cs="Times New Roman"/>
          <w:iCs/>
        </w:rPr>
        <w:t>Zleceniodawcy.</w:t>
      </w:r>
    </w:p>
    <w:p w14:paraId="1D45B011" w14:textId="5E4CFBD3" w:rsidR="002814E5" w:rsidRPr="005D6E1C" w:rsidRDefault="002814E5" w:rsidP="00BB03AF">
      <w:pPr>
        <w:widowControl w:val="0"/>
        <w:numPr>
          <w:ilvl w:val="0"/>
          <w:numId w:val="3"/>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2814E5">
        <w:rPr>
          <w:rFonts w:ascii="Times New Roman" w:hAnsi="Times New Roman" w:cs="Times New Roman"/>
        </w:rPr>
        <w:t>Wynagrodzenie Zleceniobiorcy, o którym mowa w ust. 1 powyżej, wyczerpuje wszelkie roszczenia finansowe Zleceniobiorcy z tytułu wykonania przedmiotu Umowy</w:t>
      </w:r>
      <w:r w:rsidR="007C7515">
        <w:rPr>
          <w:rFonts w:ascii="Times New Roman" w:hAnsi="Times New Roman" w:cs="Times New Roman"/>
        </w:rPr>
        <w:t xml:space="preserve">, w szczególności Zleceniobiorcy nie przysługuje roszczenie o waloryzację wynagrodzenia określonego Umową. </w:t>
      </w:r>
    </w:p>
    <w:p w14:paraId="15803A72" w14:textId="77777777" w:rsidR="005D6E1C" w:rsidRPr="005D6E1C" w:rsidRDefault="005D6E1C" w:rsidP="00BB03AF">
      <w:pPr>
        <w:widowControl w:val="0"/>
        <w:suppressAutoHyphens/>
        <w:spacing w:after="0" w:line="240" w:lineRule="auto"/>
        <w:jc w:val="both"/>
        <w:rPr>
          <w:rFonts w:ascii="Times New Roman" w:hAnsi="Times New Roman" w:cs="Times New Roman"/>
          <w:b/>
          <w:bCs/>
        </w:rPr>
      </w:pPr>
    </w:p>
    <w:p w14:paraId="734ED8B7" w14:textId="77777777" w:rsidR="005D6E1C" w:rsidRPr="005D6E1C" w:rsidRDefault="005D6E1C" w:rsidP="00BB03AF">
      <w:pPr>
        <w:widowControl w:val="0"/>
        <w:suppressAutoHyphens/>
        <w:spacing w:after="0" w:line="240" w:lineRule="auto"/>
        <w:jc w:val="center"/>
        <w:rPr>
          <w:rFonts w:ascii="Times New Roman" w:hAnsi="Times New Roman" w:cs="Times New Roman"/>
          <w:b/>
          <w:bCs/>
        </w:rPr>
      </w:pPr>
      <w:r w:rsidRPr="005D6E1C">
        <w:rPr>
          <w:rFonts w:ascii="Times New Roman" w:hAnsi="Times New Roman" w:cs="Times New Roman"/>
          <w:b/>
          <w:bCs/>
        </w:rPr>
        <w:t>§ 8</w:t>
      </w:r>
    </w:p>
    <w:p w14:paraId="32DCD240" w14:textId="77777777" w:rsidR="002814E5" w:rsidRPr="008108FD" w:rsidRDefault="00F602CF" w:rsidP="008108FD">
      <w:pPr>
        <w:suppressAutoHyphens/>
        <w:autoSpaceDN w:val="0"/>
        <w:spacing w:after="0" w:line="240" w:lineRule="auto"/>
        <w:jc w:val="center"/>
        <w:textAlignment w:val="baseline"/>
        <w:rPr>
          <w:rFonts w:ascii="Times New Roman" w:hAnsi="Times New Roman" w:cs="Times New Roman"/>
          <w:b/>
          <w:bCs/>
          <w:shd w:val="clear" w:color="auto" w:fill="FFFFFF"/>
        </w:rPr>
      </w:pPr>
      <w:r w:rsidRPr="008108FD">
        <w:rPr>
          <w:rFonts w:ascii="Times New Roman" w:hAnsi="Times New Roman" w:cs="Times New Roman"/>
          <w:b/>
          <w:bCs/>
          <w:shd w:val="clear" w:color="auto" w:fill="FFFFFF"/>
        </w:rPr>
        <w:t>Kary Umowne</w:t>
      </w:r>
    </w:p>
    <w:p w14:paraId="5C7ABF22" w14:textId="77777777" w:rsidR="008C2CB8" w:rsidRPr="008108FD" w:rsidRDefault="008C2CB8" w:rsidP="008108FD">
      <w:pPr>
        <w:pStyle w:val="Bezodstpw"/>
        <w:numPr>
          <w:ilvl w:val="0"/>
          <w:numId w:val="40"/>
        </w:numPr>
        <w:ind w:left="426" w:hanging="426"/>
        <w:jc w:val="both"/>
        <w:rPr>
          <w:rFonts w:ascii="Times New Roman" w:eastAsia="Times New Roman" w:hAnsi="Times New Roman" w:cs="Times New Roman"/>
          <w:lang w:eastAsia="pl-PL"/>
        </w:rPr>
      </w:pPr>
      <w:r w:rsidRPr="008108FD">
        <w:rPr>
          <w:rFonts w:ascii="Times New Roman" w:eastAsia="Times New Roman" w:hAnsi="Times New Roman" w:cs="Times New Roman"/>
          <w:lang w:eastAsia="pl-PL"/>
        </w:rPr>
        <w:t>W przypadku naruszenia postanowień Umowy Zleceniodawca ma prawo naliczyć Zleceniobiorcy kary umowne zgodnie z poniższymi zasadami.</w:t>
      </w:r>
    </w:p>
    <w:p w14:paraId="6C036C0B" w14:textId="77777777" w:rsidR="005B659C" w:rsidRPr="00E80F93" w:rsidRDefault="005B659C" w:rsidP="008108FD">
      <w:pPr>
        <w:pStyle w:val="Bezodstpw"/>
        <w:numPr>
          <w:ilvl w:val="0"/>
          <w:numId w:val="40"/>
        </w:numPr>
        <w:ind w:left="426" w:hanging="426"/>
        <w:jc w:val="both"/>
        <w:rPr>
          <w:rFonts w:ascii="Times New Roman" w:eastAsia="Times New Roman" w:hAnsi="Times New Roman" w:cs="Times New Roman"/>
          <w:lang w:eastAsia="pl-PL"/>
        </w:rPr>
      </w:pPr>
      <w:r w:rsidRPr="00E80F93">
        <w:rPr>
          <w:rFonts w:ascii="Times New Roman" w:eastAsia="Times New Roman" w:hAnsi="Times New Roman" w:cs="Times New Roman"/>
          <w:lang w:eastAsia="pl-PL"/>
        </w:rPr>
        <w:t>Zleceniobiorca zobowiązany jest zapłacić na rzecz Zleceniodawcy karę umowną:</w:t>
      </w:r>
    </w:p>
    <w:p w14:paraId="5A54C307" w14:textId="1AE14D57" w:rsidR="005B659C" w:rsidRPr="00E80F93" w:rsidRDefault="005B659C" w:rsidP="008108FD">
      <w:pPr>
        <w:pStyle w:val="Bezodstpw"/>
        <w:numPr>
          <w:ilvl w:val="1"/>
          <w:numId w:val="2"/>
        </w:numPr>
        <w:tabs>
          <w:tab w:val="clear" w:pos="1440"/>
          <w:tab w:val="num" w:pos="851"/>
        </w:tabs>
        <w:ind w:left="851" w:hanging="425"/>
        <w:jc w:val="both"/>
        <w:rPr>
          <w:rFonts w:ascii="Times New Roman" w:eastAsia="Times New Roman" w:hAnsi="Times New Roman" w:cs="Times New Roman"/>
          <w:lang w:eastAsia="pl-PL"/>
        </w:rPr>
      </w:pPr>
      <w:r w:rsidRPr="00E80F93">
        <w:rPr>
          <w:rFonts w:ascii="Times New Roman" w:eastAsia="Times New Roman" w:hAnsi="Times New Roman" w:cs="Times New Roman"/>
          <w:lang w:eastAsia="pl-PL"/>
        </w:rPr>
        <w:lastRenderedPageBreak/>
        <w:t xml:space="preserve">za </w:t>
      </w:r>
      <w:r w:rsidR="00E80F93" w:rsidRPr="00E80F93">
        <w:rPr>
          <w:rFonts w:ascii="Times New Roman" w:eastAsia="Times New Roman" w:hAnsi="Times New Roman" w:cs="Times New Roman"/>
          <w:lang w:eastAsia="pl-PL"/>
        </w:rPr>
        <w:t>opóźnienie</w:t>
      </w:r>
      <w:r w:rsidRPr="00E80F93">
        <w:rPr>
          <w:rFonts w:ascii="Times New Roman" w:eastAsia="Times New Roman" w:hAnsi="Times New Roman" w:cs="Times New Roman"/>
          <w:lang w:eastAsia="pl-PL"/>
        </w:rPr>
        <w:t xml:space="preserve"> w wykonaniu opisów badań planowych w stosunku do terminu określonego w </w:t>
      </w:r>
      <w:r w:rsidRPr="00E80F93">
        <w:rPr>
          <w:rFonts w:ascii="Times New Roman" w:eastAsia="SimSun" w:hAnsi="Times New Roman" w:cs="Times New Roman"/>
          <w:color w:val="000000"/>
          <w:kern w:val="1"/>
          <w:lang w:eastAsia="hi-IN" w:bidi="hi-IN"/>
        </w:rPr>
        <w:t>§ 2 ust. 4 lit a) Umowy</w:t>
      </w:r>
      <w:r w:rsidRPr="00E80F93">
        <w:rPr>
          <w:rFonts w:ascii="Times New Roman" w:eastAsia="SimSun" w:hAnsi="Times New Roman" w:cs="Times New Roman"/>
          <w:b/>
          <w:color w:val="000000"/>
          <w:kern w:val="1"/>
          <w:lang w:eastAsia="hi-IN" w:bidi="hi-IN"/>
        </w:rPr>
        <w:t xml:space="preserve"> </w:t>
      </w:r>
      <w:r w:rsidRPr="00E80F93">
        <w:rPr>
          <w:rFonts w:ascii="Times New Roman" w:eastAsia="Times New Roman" w:hAnsi="Times New Roman" w:cs="Times New Roman"/>
          <w:lang w:eastAsia="pl-PL"/>
        </w:rPr>
        <w:t xml:space="preserve">w wysokości </w:t>
      </w:r>
      <w:r w:rsidR="00C47E20">
        <w:rPr>
          <w:rFonts w:ascii="Times New Roman" w:eastAsia="Times New Roman" w:hAnsi="Times New Roman" w:cs="Times New Roman"/>
          <w:lang w:eastAsia="pl-PL"/>
        </w:rPr>
        <w:t xml:space="preserve"> </w:t>
      </w:r>
      <w:r w:rsidR="00AA7BBE">
        <w:rPr>
          <w:rFonts w:ascii="Times New Roman" w:eastAsia="Times New Roman" w:hAnsi="Times New Roman" w:cs="Times New Roman"/>
          <w:lang w:eastAsia="pl-PL"/>
        </w:rPr>
        <w:t>10</w:t>
      </w:r>
      <w:r w:rsidR="00C47E20">
        <w:rPr>
          <w:rFonts w:ascii="Times New Roman" w:eastAsia="Times New Roman" w:hAnsi="Times New Roman" w:cs="Times New Roman"/>
          <w:lang w:eastAsia="pl-PL"/>
        </w:rPr>
        <w:t xml:space="preserve"> % </w:t>
      </w:r>
      <w:r w:rsidR="00AA7BBE">
        <w:rPr>
          <w:rFonts w:ascii="Times New Roman" w:eastAsia="Times New Roman" w:hAnsi="Times New Roman" w:cs="Times New Roman"/>
          <w:lang w:eastAsia="pl-PL"/>
        </w:rPr>
        <w:t xml:space="preserve"> ceny danego badania </w:t>
      </w:r>
      <w:r w:rsidRPr="00E80F93">
        <w:rPr>
          <w:rFonts w:ascii="Times New Roman" w:eastAsia="Times New Roman" w:hAnsi="Times New Roman" w:cs="Times New Roman"/>
          <w:lang w:eastAsia="pl-PL"/>
        </w:rPr>
        <w:t>………</w:t>
      </w:r>
      <w:r w:rsidR="007B4439" w:rsidRPr="00E80F93">
        <w:rPr>
          <w:rFonts w:ascii="Times New Roman" w:eastAsia="Times New Roman" w:hAnsi="Times New Roman" w:cs="Times New Roman"/>
          <w:lang w:eastAsia="pl-PL"/>
        </w:rPr>
        <w:t xml:space="preserve">.. (słownie: ……….) za każdy dzień </w:t>
      </w:r>
      <w:r w:rsidR="00E80F93">
        <w:rPr>
          <w:rFonts w:ascii="Times New Roman" w:eastAsia="Times New Roman" w:hAnsi="Times New Roman" w:cs="Times New Roman"/>
          <w:lang w:eastAsia="pl-PL"/>
        </w:rPr>
        <w:t>opóźnienia</w:t>
      </w:r>
      <w:r w:rsidR="007B4439" w:rsidRPr="00E80F93">
        <w:rPr>
          <w:rFonts w:ascii="Times New Roman" w:eastAsia="Times New Roman" w:hAnsi="Times New Roman" w:cs="Times New Roman"/>
          <w:lang w:eastAsia="pl-PL"/>
        </w:rPr>
        <w:t xml:space="preserve">, </w:t>
      </w:r>
    </w:p>
    <w:p w14:paraId="00CAC614" w14:textId="17687497" w:rsidR="00C12B98" w:rsidRPr="00E80F93" w:rsidRDefault="007B4439" w:rsidP="008108FD">
      <w:pPr>
        <w:pStyle w:val="Bezodstpw"/>
        <w:numPr>
          <w:ilvl w:val="1"/>
          <w:numId w:val="2"/>
        </w:numPr>
        <w:tabs>
          <w:tab w:val="clear" w:pos="1440"/>
          <w:tab w:val="num" w:pos="851"/>
        </w:tabs>
        <w:ind w:left="851" w:hanging="425"/>
        <w:jc w:val="both"/>
        <w:rPr>
          <w:rFonts w:ascii="Times New Roman" w:eastAsia="Times New Roman" w:hAnsi="Times New Roman" w:cs="Times New Roman"/>
          <w:lang w:eastAsia="pl-PL"/>
        </w:rPr>
      </w:pPr>
      <w:r w:rsidRPr="00E80F93">
        <w:rPr>
          <w:rFonts w:ascii="Times New Roman" w:eastAsia="Times New Roman" w:hAnsi="Times New Roman" w:cs="Times New Roman"/>
          <w:lang w:eastAsia="pl-PL"/>
        </w:rPr>
        <w:t xml:space="preserve">za </w:t>
      </w:r>
      <w:r w:rsidR="00E80F93">
        <w:rPr>
          <w:rFonts w:ascii="Times New Roman" w:eastAsia="Times New Roman" w:hAnsi="Times New Roman" w:cs="Times New Roman"/>
          <w:lang w:eastAsia="pl-PL"/>
        </w:rPr>
        <w:t>opóźnienie</w:t>
      </w:r>
      <w:r w:rsidRPr="00E80F93">
        <w:rPr>
          <w:rFonts w:ascii="Times New Roman" w:eastAsia="Times New Roman" w:hAnsi="Times New Roman" w:cs="Times New Roman"/>
          <w:lang w:eastAsia="pl-PL"/>
        </w:rPr>
        <w:t xml:space="preserve"> w wykonaniu opisów badań </w:t>
      </w:r>
      <w:r w:rsidRPr="00E80F93">
        <w:rPr>
          <w:rFonts w:ascii="Times New Roman" w:eastAsia="SimSun" w:hAnsi="Times New Roman" w:cs="Times New Roman"/>
          <w:bCs/>
          <w:color w:val="000000"/>
          <w:kern w:val="1"/>
          <w:lang w:eastAsia="hi-IN" w:bidi="hi-IN"/>
        </w:rPr>
        <w:t>w trybie</w:t>
      </w:r>
      <w:r w:rsidRPr="00E80F93">
        <w:rPr>
          <w:rFonts w:ascii="Times New Roman" w:eastAsia="SimSun" w:hAnsi="Times New Roman" w:cs="Times New Roman"/>
          <w:color w:val="000000"/>
          <w:kern w:val="1"/>
          <w:lang w:eastAsia="hi-IN" w:bidi="hi-IN"/>
        </w:rPr>
        <w:t xml:space="preserve"> pilnym – </w:t>
      </w:r>
      <w:r w:rsidRPr="00E80F93">
        <w:rPr>
          <w:rFonts w:ascii="Times New Roman" w:eastAsia="SimSun" w:hAnsi="Times New Roman" w:cs="Times New Roman"/>
          <w:bCs/>
          <w:color w:val="000000"/>
          <w:kern w:val="1"/>
          <w:lang w:eastAsia="hi-IN" w:bidi="hi-IN"/>
        </w:rPr>
        <w:t>na Ratunek</w:t>
      </w:r>
      <w:r w:rsidRPr="00E80F93">
        <w:rPr>
          <w:rFonts w:ascii="Times New Roman" w:eastAsia="SimSun" w:hAnsi="Times New Roman" w:cs="Times New Roman"/>
          <w:color w:val="000000"/>
          <w:kern w:val="1"/>
          <w:lang w:eastAsia="hi-IN" w:bidi="hi-IN"/>
        </w:rPr>
        <w:t xml:space="preserve"> oraz w trybie CITO</w:t>
      </w:r>
      <w:r w:rsidR="00C12B98" w:rsidRPr="00E80F93">
        <w:rPr>
          <w:rFonts w:ascii="Times New Roman" w:eastAsia="Times New Roman" w:hAnsi="Times New Roman" w:cs="Times New Roman"/>
          <w:lang w:eastAsia="pl-PL"/>
        </w:rPr>
        <w:t xml:space="preserve"> </w:t>
      </w:r>
      <w:r w:rsidRPr="00E80F93">
        <w:rPr>
          <w:rFonts w:ascii="Times New Roman" w:eastAsia="Times New Roman" w:hAnsi="Times New Roman" w:cs="Times New Roman"/>
          <w:lang w:eastAsia="pl-PL"/>
        </w:rPr>
        <w:t xml:space="preserve">w stosunku do terminów określonych w </w:t>
      </w:r>
      <w:r w:rsidRPr="00E80F93">
        <w:rPr>
          <w:rFonts w:ascii="Times New Roman" w:eastAsia="SimSun" w:hAnsi="Times New Roman" w:cs="Times New Roman"/>
          <w:color w:val="000000"/>
          <w:kern w:val="1"/>
          <w:lang w:eastAsia="hi-IN" w:bidi="hi-IN"/>
        </w:rPr>
        <w:t>§</w:t>
      </w:r>
      <w:r w:rsidRPr="00E80F93">
        <w:rPr>
          <w:rFonts w:ascii="Times New Roman" w:eastAsia="SimSun" w:hAnsi="Times New Roman" w:cs="Times New Roman"/>
          <w:b/>
          <w:color w:val="000000"/>
          <w:kern w:val="1"/>
          <w:lang w:eastAsia="hi-IN" w:bidi="hi-IN"/>
        </w:rPr>
        <w:t xml:space="preserve"> </w:t>
      </w:r>
      <w:r w:rsidRPr="00E80F93">
        <w:rPr>
          <w:rFonts w:ascii="Times New Roman" w:eastAsia="SimSun" w:hAnsi="Times New Roman" w:cs="Times New Roman"/>
          <w:color w:val="000000"/>
          <w:kern w:val="1"/>
          <w:lang w:eastAsia="hi-IN" w:bidi="hi-IN"/>
        </w:rPr>
        <w:t>2 ust. 4 lit b) i c) Umowy</w:t>
      </w:r>
      <w:r w:rsidRPr="00E80F93">
        <w:rPr>
          <w:rFonts w:ascii="Times New Roman" w:eastAsia="SimSun" w:hAnsi="Times New Roman" w:cs="Times New Roman"/>
          <w:b/>
          <w:color w:val="000000"/>
          <w:kern w:val="1"/>
          <w:lang w:eastAsia="hi-IN" w:bidi="hi-IN"/>
        </w:rPr>
        <w:t xml:space="preserve"> </w:t>
      </w:r>
      <w:r w:rsidRPr="00E80F93">
        <w:rPr>
          <w:rFonts w:ascii="Times New Roman" w:eastAsia="Times New Roman" w:hAnsi="Times New Roman" w:cs="Times New Roman"/>
          <w:lang w:eastAsia="pl-PL"/>
        </w:rPr>
        <w:t xml:space="preserve">w wysokości </w:t>
      </w:r>
      <w:r w:rsidR="00C47E20">
        <w:rPr>
          <w:rFonts w:ascii="Times New Roman" w:eastAsia="Times New Roman" w:hAnsi="Times New Roman" w:cs="Times New Roman"/>
          <w:lang w:eastAsia="pl-PL"/>
        </w:rPr>
        <w:t xml:space="preserve"> </w:t>
      </w:r>
      <w:r w:rsidR="00AA7BBE">
        <w:rPr>
          <w:rFonts w:ascii="Times New Roman" w:eastAsia="Times New Roman" w:hAnsi="Times New Roman" w:cs="Times New Roman"/>
          <w:lang w:eastAsia="pl-PL"/>
        </w:rPr>
        <w:t>10</w:t>
      </w:r>
      <w:r w:rsidR="00C47E20">
        <w:rPr>
          <w:rFonts w:ascii="Times New Roman" w:eastAsia="Times New Roman" w:hAnsi="Times New Roman" w:cs="Times New Roman"/>
          <w:lang w:eastAsia="pl-PL"/>
        </w:rPr>
        <w:t xml:space="preserve"> % </w:t>
      </w:r>
      <w:r w:rsidR="00AA7BBE">
        <w:rPr>
          <w:rFonts w:ascii="Times New Roman" w:eastAsia="Times New Roman" w:hAnsi="Times New Roman" w:cs="Times New Roman"/>
          <w:lang w:eastAsia="pl-PL"/>
        </w:rPr>
        <w:t xml:space="preserve">ceny danego badania </w:t>
      </w:r>
      <w:r w:rsidRPr="00E80F93">
        <w:rPr>
          <w:rFonts w:ascii="Times New Roman" w:eastAsia="Times New Roman" w:hAnsi="Times New Roman" w:cs="Times New Roman"/>
          <w:lang w:eastAsia="pl-PL"/>
        </w:rPr>
        <w:t xml:space="preserve">……….. </w:t>
      </w:r>
      <w:r w:rsidR="00C12B98" w:rsidRPr="00E80F93">
        <w:rPr>
          <w:rFonts w:ascii="Times New Roman" w:eastAsia="Times New Roman" w:hAnsi="Times New Roman" w:cs="Times New Roman"/>
          <w:lang w:eastAsia="pl-PL"/>
        </w:rPr>
        <w:t xml:space="preserve">(słownie: …………) </w:t>
      </w:r>
      <w:r w:rsidR="00C77549">
        <w:rPr>
          <w:rFonts w:ascii="Times New Roman" w:eastAsia="Times New Roman" w:hAnsi="Times New Roman" w:cs="Times New Roman"/>
          <w:lang w:eastAsia="pl-PL"/>
        </w:rPr>
        <w:t xml:space="preserve"> </w:t>
      </w:r>
      <w:r w:rsidRPr="00E80F93">
        <w:rPr>
          <w:rFonts w:ascii="Times New Roman" w:eastAsia="Times New Roman" w:hAnsi="Times New Roman" w:cs="Times New Roman"/>
          <w:lang w:eastAsia="pl-PL"/>
        </w:rPr>
        <w:t xml:space="preserve">za każdą godzinę </w:t>
      </w:r>
      <w:r w:rsidR="00E80F93">
        <w:rPr>
          <w:rFonts w:ascii="Times New Roman" w:eastAsia="Times New Roman" w:hAnsi="Times New Roman" w:cs="Times New Roman"/>
          <w:lang w:eastAsia="pl-PL"/>
        </w:rPr>
        <w:t>opóźnienia</w:t>
      </w:r>
      <w:r w:rsidRPr="00E80F93">
        <w:rPr>
          <w:rFonts w:ascii="Times New Roman" w:eastAsia="Times New Roman" w:hAnsi="Times New Roman" w:cs="Times New Roman"/>
          <w:lang w:eastAsia="pl-PL"/>
        </w:rPr>
        <w:t xml:space="preserve">, </w:t>
      </w:r>
    </w:p>
    <w:p w14:paraId="7E1D9B45" w14:textId="599A55BC" w:rsidR="00C12B98" w:rsidRPr="00E80F93" w:rsidRDefault="00C12B98" w:rsidP="008108FD">
      <w:pPr>
        <w:pStyle w:val="Bezodstpw"/>
        <w:numPr>
          <w:ilvl w:val="1"/>
          <w:numId w:val="2"/>
        </w:numPr>
        <w:tabs>
          <w:tab w:val="clear" w:pos="1440"/>
          <w:tab w:val="num" w:pos="851"/>
        </w:tabs>
        <w:ind w:left="851" w:hanging="425"/>
        <w:jc w:val="both"/>
        <w:rPr>
          <w:rFonts w:ascii="Times New Roman" w:eastAsia="Times New Roman" w:hAnsi="Times New Roman" w:cs="Times New Roman"/>
          <w:lang w:eastAsia="pl-PL"/>
        </w:rPr>
      </w:pPr>
      <w:r w:rsidRPr="00E80F93">
        <w:rPr>
          <w:rFonts w:ascii="Times New Roman" w:eastAsia="Times New Roman" w:hAnsi="Times New Roman" w:cs="Times New Roman"/>
          <w:lang w:eastAsia="pl-PL"/>
        </w:rPr>
        <w:t>za nie</w:t>
      </w:r>
      <w:r w:rsidRPr="00E80F93">
        <w:rPr>
          <w:rFonts w:ascii="Times New Roman" w:hAnsi="Times New Roman" w:cs="Times New Roman"/>
        </w:rPr>
        <w:t xml:space="preserve">przeprowadzanie opisu i oceny badania prawidłowego przesłanego przez Zleceniodawcę w wysokości </w:t>
      </w:r>
      <w:r w:rsidR="00C47E20">
        <w:rPr>
          <w:rFonts w:ascii="Times New Roman" w:hAnsi="Times New Roman" w:cs="Times New Roman"/>
        </w:rPr>
        <w:t xml:space="preserve"> 10% </w:t>
      </w:r>
      <w:r w:rsidR="00AA7BBE">
        <w:rPr>
          <w:rFonts w:ascii="Times New Roman" w:hAnsi="Times New Roman" w:cs="Times New Roman"/>
        </w:rPr>
        <w:t xml:space="preserve"> ceny danego badania </w:t>
      </w:r>
      <w:r w:rsidR="00C47E20">
        <w:rPr>
          <w:rFonts w:ascii="Times New Roman" w:hAnsi="Times New Roman" w:cs="Times New Roman"/>
        </w:rPr>
        <w:t xml:space="preserve"> </w:t>
      </w:r>
      <w:r w:rsidRPr="00E80F93">
        <w:rPr>
          <w:rFonts w:ascii="Times New Roman" w:hAnsi="Times New Roman" w:cs="Times New Roman"/>
        </w:rPr>
        <w:t xml:space="preserve">…… (słownie: ………) za każdy nieopisane badanie, </w:t>
      </w:r>
    </w:p>
    <w:p w14:paraId="50DA9423" w14:textId="1AC00833" w:rsidR="008108FD" w:rsidRPr="00E80F93" w:rsidRDefault="005B659C" w:rsidP="008108FD">
      <w:pPr>
        <w:pStyle w:val="Bezodstpw"/>
        <w:numPr>
          <w:ilvl w:val="1"/>
          <w:numId w:val="2"/>
        </w:numPr>
        <w:tabs>
          <w:tab w:val="clear" w:pos="1440"/>
          <w:tab w:val="num" w:pos="851"/>
        </w:tabs>
        <w:ind w:left="851" w:hanging="425"/>
        <w:jc w:val="both"/>
        <w:rPr>
          <w:rFonts w:ascii="Times New Roman" w:eastAsia="Times New Roman" w:hAnsi="Times New Roman" w:cs="Times New Roman"/>
          <w:lang w:eastAsia="pl-PL"/>
        </w:rPr>
      </w:pPr>
      <w:r w:rsidRPr="00E80F93">
        <w:rPr>
          <w:rFonts w:ascii="Times New Roman" w:eastAsia="Times New Roman" w:hAnsi="Times New Roman" w:cs="Times New Roman"/>
          <w:lang w:eastAsia="pl-PL"/>
        </w:rPr>
        <w:t xml:space="preserve">za </w:t>
      </w:r>
      <w:r w:rsidR="008108FD" w:rsidRPr="00E80F93">
        <w:rPr>
          <w:rFonts w:ascii="Times New Roman" w:eastAsia="Times New Roman" w:hAnsi="Times New Roman" w:cs="Times New Roman"/>
          <w:lang w:eastAsia="pl-PL"/>
        </w:rPr>
        <w:t xml:space="preserve">wykonanie opisu badania niezgodnie </w:t>
      </w:r>
      <w:r w:rsidR="00C12B98" w:rsidRPr="00E80F93">
        <w:rPr>
          <w:rFonts w:ascii="Times New Roman" w:eastAsia="SimSun" w:hAnsi="Times New Roman" w:cs="Times New Roman"/>
          <w:color w:val="000000"/>
          <w:kern w:val="1"/>
          <w:lang w:eastAsia="hi-IN" w:bidi="hi-IN"/>
        </w:rPr>
        <w:t xml:space="preserve">z </w:t>
      </w:r>
      <w:r w:rsidR="008108FD" w:rsidRPr="00E80F93">
        <w:rPr>
          <w:rFonts w:ascii="Times New Roman" w:eastAsia="SimSun" w:hAnsi="Times New Roman" w:cs="Times New Roman"/>
          <w:color w:val="000000"/>
          <w:kern w:val="1"/>
          <w:lang w:eastAsia="hi-IN" w:bidi="hi-IN"/>
        </w:rPr>
        <w:t xml:space="preserve">przepisami prawa oraz </w:t>
      </w:r>
      <w:r w:rsidR="00C12B98" w:rsidRPr="00E80F93">
        <w:rPr>
          <w:rFonts w:ascii="Times New Roman" w:eastAsia="SimSun" w:hAnsi="Times New Roman" w:cs="Times New Roman"/>
          <w:color w:val="000000"/>
          <w:kern w:val="1"/>
          <w:lang w:eastAsia="hi-IN" w:bidi="hi-IN"/>
        </w:rPr>
        <w:t xml:space="preserve">obowiązującą wiedzą medyczną i standardami, </w:t>
      </w:r>
      <w:r w:rsidR="008108FD" w:rsidRPr="00E80F93">
        <w:rPr>
          <w:rFonts w:ascii="Times New Roman" w:eastAsia="SimSun" w:hAnsi="Times New Roman" w:cs="Times New Roman"/>
          <w:color w:val="000000"/>
          <w:kern w:val="1"/>
          <w:lang w:eastAsia="hi-IN" w:bidi="hi-IN"/>
        </w:rPr>
        <w:t>bez zachowania</w:t>
      </w:r>
      <w:r w:rsidR="00C12B98" w:rsidRPr="00E80F93">
        <w:rPr>
          <w:rFonts w:ascii="Times New Roman" w:eastAsia="SimSun" w:hAnsi="Times New Roman" w:cs="Times New Roman"/>
          <w:color w:val="000000"/>
          <w:kern w:val="1"/>
          <w:lang w:eastAsia="hi-IN" w:bidi="hi-IN"/>
        </w:rPr>
        <w:t xml:space="preserve"> należytej staranności</w:t>
      </w:r>
      <w:r w:rsidR="008108FD" w:rsidRPr="00E80F93">
        <w:rPr>
          <w:rFonts w:ascii="Times New Roman" w:eastAsia="SimSun" w:hAnsi="Times New Roman" w:cs="Times New Roman"/>
          <w:color w:val="000000"/>
          <w:kern w:val="1"/>
          <w:lang w:eastAsia="hi-IN" w:bidi="hi-IN"/>
        </w:rPr>
        <w:t xml:space="preserve"> w wysokości </w:t>
      </w:r>
      <w:r w:rsidR="00C47E20">
        <w:rPr>
          <w:rFonts w:ascii="Times New Roman" w:eastAsia="SimSun" w:hAnsi="Times New Roman" w:cs="Times New Roman"/>
          <w:color w:val="000000"/>
          <w:kern w:val="1"/>
          <w:lang w:eastAsia="hi-IN" w:bidi="hi-IN"/>
        </w:rPr>
        <w:t xml:space="preserve">10 % </w:t>
      </w:r>
      <w:r w:rsidR="00AA7BBE">
        <w:rPr>
          <w:rFonts w:ascii="Times New Roman" w:eastAsia="SimSun" w:hAnsi="Times New Roman" w:cs="Times New Roman"/>
          <w:color w:val="000000"/>
          <w:kern w:val="1"/>
          <w:lang w:eastAsia="hi-IN" w:bidi="hi-IN"/>
        </w:rPr>
        <w:t xml:space="preserve">ceny danego badania  </w:t>
      </w:r>
      <w:r w:rsidR="008108FD" w:rsidRPr="00E80F93">
        <w:rPr>
          <w:rFonts w:ascii="Times New Roman" w:eastAsia="SimSun" w:hAnsi="Times New Roman" w:cs="Times New Roman"/>
          <w:color w:val="000000"/>
          <w:kern w:val="1"/>
          <w:lang w:eastAsia="hi-IN" w:bidi="hi-IN"/>
        </w:rPr>
        <w:t xml:space="preserve">………..… (słownie: ……………) </w:t>
      </w:r>
      <w:r w:rsidR="008108FD" w:rsidRPr="00E80F93">
        <w:rPr>
          <w:rFonts w:ascii="Times New Roman" w:eastAsia="Times New Roman" w:hAnsi="Times New Roman" w:cs="Times New Roman"/>
          <w:lang w:eastAsia="pl-PL"/>
        </w:rPr>
        <w:t>za każdy stwierdzony przypadek,</w:t>
      </w:r>
    </w:p>
    <w:p w14:paraId="6C71E1A6" w14:textId="7006E286" w:rsidR="008108FD" w:rsidRPr="00E80F93" w:rsidRDefault="008108FD" w:rsidP="008108FD">
      <w:pPr>
        <w:pStyle w:val="Bezodstpw"/>
        <w:numPr>
          <w:ilvl w:val="1"/>
          <w:numId w:val="2"/>
        </w:numPr>
        <w:tabs>
          <w:tab w:val="clear" w:pos="1440"/>
          <w:tab w:val="num" w:pos="851"/>
        </w:tabs>
        <w:ind w:left="851" w:hanging="425"/>
        <w:jc w:val="both"/>
        <w:rPr>
          <w:rFonts w:ascii="Times New Roman" w:eastAsia="Times New Roman" w:hAnsi="Times New Roman" w:cs="Times New Roman"/>
          <w:lang w:eastAsia="pl-PL"/>
        </w:rPr>
      </w:pPr>
      <w:r w:rsidRPr="00E80F93">
        <w:rPr>
          <w:rFonts w:ascii="Times New Roman" w:eastAsia="Times New Roman" w:hAnsi="Times New Roman" w:cs="Times New Roman"/>
          <w:lang w:eastAsia="pl-PL"/>
        </w:rPr>
        <w:t>za</w:t>
      </w:r>
      <w:r w:rsidRPr="00E80F93">
        <w:rPr>
          <w:rStyle w:val="fontstyle01"/>
          <w:rFonts w:ascii="Times New Roman" w:hAnsi="Times New Roman"/>
        </w:rPr>
        <w:t xml:space="preserve"> rozwiązania Umowy przez Zleceniodawcę z przyczyn</w:t>
      </w:r>
      <w:r w:rsidRPr="00E80F93">
        <w:t xml:space="preserve"> </w:t>
      </w:r>
      <w:r w:rsidRPr="00E80F93">
        <w:rPr>
          <w:rStyle w:val="fontstyle01"/>
          <w:rFonts w:ascii="Times New Roman" w:hAnsi="Times New Roman"/>
        </w:rPr>
        <w:t xml:space="preserve">leżących po stronie Zleceniobiorcy wskazanych w </w:t>
      </w:r>
      <w:r w:rsidRPr="00E80F93">
        <w:rPr>
          <w:rFonts w:ascii="Times New Roman" w:eastAsia="SimSun" w:hAnsi="Times New Roman" w:cs="Times New Roman"/>
          <w:color w:val="000000"/>
          <w:kern w:val="1"/>
          <w:lang w:eastAsia="hi-IN" w:bidi="hi-IN"/>
        </w:rPr>
        <w:t xml:space="preserve">§ </w:t>
      </w:r>
      <w:r w:rsidRPr="00E80F93">
        <w:rPr>
          <w:rStyle w:val="fontstyle01"/>
          <w:rFonts w:ascii="Times New Roman" w:hAnsi="Times New Roman"/>
        </w:rPr>
        <w:t xml:space="preserve">11 ust. 3 lit. a) i b) Umowy w wysokości </w:t>
      </w:r>
      <w:r w:rsidR="00C47E20">
        <w:rPr>
          <w:rStyle w:val="fontstyle01"/>
          <w:rFonts w:ascii="Times New Roman" w:hAnsi="Times New Roman"/>
        </w:rPr>
        <w:t xml:space="preserve"> 10 % . tj.   </w:t>
      </w:r>
      <w:r w:rsidRPr="00E80F93">
        <w:rPr>
          <w:rStyle w:val="fontstyle01"/>
          <w:rFonts w:ascii="Times New Roman" w:hAnsi="Times New Roman"/>
        </w:rPr>
        <w:t xml:space="preserve">………… </w:t>
      </w:r>
    </w:p>
    <w:p w14:paraId="67EA7C76" w14:textId="77777777" w:rsidR="002E14C0" w:rsidRPr="002E14C0" w:rsidRDefault="002E14C0" w:rsidP="005B659C">
      <w:pPr>
        <w:pStyle w:val="Bezodstpw"/>
        <w:numPr>
          <w:ilvl w:val="0"/>
          <w:numId w:val="2"/>
        </w:numPr>
        <w:ind w:left="426" w:hanging="426"/>
        <w:jc w:val="both"/>
        <w:rPr>
          <w:rFonts w:ascii="Times New Roman" w:eastAsia="Times New Roman" w:hAnsi="Times New Roman" w:cs="Times New Roman"/>
          <w:lang w:eastAsia="pl-PL"/>
        </w:rPr>
      </w:pPr>
      <w:r w:rsidRPr="002E14C0">
        <w:rPr>
          <w:rFonts w:ascii="Times New Roman" w:eastAsia="Times New Roman" w:hAnsi="Times New Roman" w:cs="Times New Roman"/>
          <w:lang w:eastAsia="pl-PL"/>
        </w:rPr>
        <w:t xml:space="preserve">W </w:t>
      </w:r>
      <w:r w:rsidR="008C2CB8" w:rsidRPr="002E14C0">
        <w:rPr>
          <w:rFonts w:ascii="Times New Roman" w:hAnsi="Times New Roman" w:cs="Times New Roman"/>
        </w:rPr>
        <w:t>przypadku</w:t>
      </w:r>
      <w:r w:rsidRPr="002E14C0">
        <w:rPr>
          <w:rFonts w:ascii="Times New Roman" w:hAnsi="Times New Roman" w:cs="Times New Roman"/>
        </w:rPr>
        <w:t>,</w:t>
      </w:r>
      <w:r w:rsidR="008C2CB8" w:rsidRPr="002E14C0">
        <w:rPr>
          <w:rFonts w:ascii="Times New Roman" w:hAnsi="Times New Roman" w:cs="Times New Roman"/>
        </w:rPr>
        <w:t xml:space="preserve"> gdy szkoda przekraczać będzie wartość zastrzeżonej kary umownej, </w:t>
      </w:r>
      <w:r w:rsidRPr="002E14C0">
        <w:rPr>
          <w:rFonts w:ascii="Times New Roman" w:hAnsi="Times New Roman" w:cs="Times New Roman"/>
        </w:rPr>
        <w:t>Zleceniodawca</w:t>
      </w:r>
      <w:r w:rsidR="008C2CB8" w:rsidRPr="002E14C0">
        <w:rPr>
          <w:rFonts w:ascii="Times New Roman" w:hAnsi="Times New Roman" w:cs="Times New Roman"/>
        </w:rPr>
        <w:t xml:space="preserve"> zastrzega sobie prawo dochodzenia odszkodowania przenoszącego wysokość zastrzeżonej kary umownej na zasadach ogólnych.</w:t>
      </w:r>
    </w:p>
    <w:p w14:paraId="29B5AF15" w14:textId="77777777" w:rsidR="002E14C0" w:rsidRPr="002E14C0" w:rsidRDefault="002E14C0" w:rsidP="005B659C">
      <w:pPr>
        <w:pStyle w:val="Bezodstpw"/>
        <w:numPr>
          <w:ilvl w:val="0"/>
          <w:numId w:val="2"/>
        </w:numPr>
        <w:ind w:left="426" w:hanging="426"/>
        <w:jc w:val="both"/>
        <w:rPr>
          <w:rFonts w:ascii="Times New Roman" w:eastAsia="Times New Roman" w:hAnsi="Times New Roman" w:cs="Times New Roman"/>
          <w:lang w:eastAsia="pl-PL"/>
        </w:rPr>
      </w:pPr>
      <w:r w:rsidRPr="002E14C0">
        <w:rPr>
          <w:rFonts w:ascii="Times New Roman" w:hAnsi="Times New Roman" w:cs="Times New Roman"/>
          <w:lang w:eastAsia="ar-SA"/>
        </w:rPr>
        <w:t>Kara umowna będzie płatna na podstawie noty obciążeniowej w terminie wskazanym w nocie. Zleceniobiorca wyraża zgodę na potrącanie kary umownej z przysługującego mu wynagrodzenia.</w:t>
      </w:r>
    </w:p>
    <w:p w14:paraId="3A0A87E7" w14:textId="77777777" w:rsidR="008C2CB8" w:rsidRPr="002E14C0" w:rsidRDefault="008C2CB8" w:rsidP="005B659C">
      <w:pPr>
        <w:pStyle w:val="Bezodstpw"/>
        <w:numPr>
          <w:ilvl w:val="0"/>
          <w:numId w:val="2"/>
        </w:numPr>
        <w:ind w:left="426" w:hanging="426"/>
        <w:jc w:val="both"/>
        <w:rPr>
          <w:rFonts w:ascii="Times New Roman" w:eastAsia="Times New Roman" w:hAnsi="Times New Roman" w:cs="Times New Roman"/>
          <w:lang w:eastAsia="pl-PL"/>
        </w:rPr>
      </w:pPr>
      <w:r w:rsidRPr="002E14C0">
        <w:rPr>
          <w:rFonts w:ascii="Times New Roman" w:hAnsi="Times New Roman" w:cs="Times New Roman"/>
        </w:rPr>
        <w:t>Kary umowne podlegają sumowaniu</w:t>
      </w:r>
      <w:r w:rsidR="002E14C0" w:rsidRPr="002E14C0">
        <w:rPr>
          <w:rFonts w:ascii="Times New Roman" w:hAnsi="Times New Roman" w:cs="Times New Roman"/>
        </w:rPr>
        <w:t xml:space="preserve">. </w:t>
      </w:r>
    </w:p>
    <w:p w14:paraId="410C8980" w14:textId="77777777" w:rsidR="002171EB" w:rsidRPr="00EA6DAC" w:rsidRDefault="002171EB" w:rsidP="00BB03AF">
      <w:pPr>
        <w:widowControl w:val="0"/>
        <w:suppressAutoHyphens/>
        <w:spacing w:after="0" w:line="240" w:lineRule="auto"/>
        <w:jc w:val="both"/>
        <w:rPr>
          <w:rFonts w:ascii="Times New Roman" w:eastAsia="SimSun" w:hAnsi="Times New Roman" w:cs="Times New Roman"/>
          <w:bCs/>
          <w:color w:val="000000"/>
          <w:kern w:val="1"/>
          <w:lang w:eastAsia="hi-IN" w:bidi="hi-IN"/>
        </w:rPr>
      </w:pPr>
    </w:p>
    <w:p w14:paraId="1903D283"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 xml:space="preserve">§ </w:t>
      </w:r>
      <w:r w:rsidR="005D6E1C">
        <w:rPr>
          <w:rFonts w:ascii="Times New Roman" w:eastAsia="SimSun" w:hAnsi="Times New Roman" w:cs="Times New Roman"/>
          <w:b/>
          <w:color w:val="000000"/>
          <w:kern w:val="1"/>
          <w:lang w:eastAsia="hi-IN" w:bidi="hi-IN"/>
        </w:rPr>
        <w:t>9</w:t>
      </w:r>
      <w:r w:rsidRPr="00EA6DAC">
        <w:rPr>
          <w:rFonts w:ascii="Times New Roman" w:eastAsia="SimSun" w:hAnsi="Times New Roman" w:cs="Times New Roman"/>
          <w:b/>
          <w:color w:val="000000"/>
          <w:kern w:val="1"/>
          <w:lang w:eastAsia="hi-IN" w:bidi="hi-IN"/>
        </w:rPr>
        <w:t xml:space="preserve"> </w:t>
      </w:r>
    </w:p>
    <w:p w14:paraId="42AFAB5B"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Poufność</w:t>
      </w:r>
    </w:p>
    <w:p w14:paraId="684D8BA3" w14:textId="77777777" w:rsidR="00AB671D" w:rsidRDefault="002171EB" w:rsidP="00BB03AF">
      <w:pPr>
        <w:widowControl w:val="0"/>
        <w:numPr>
          <w:ilvl w:val="0"/>
          <w:numId w:val="4"/>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EA6DAC">
        <w:rPr>
          <w:rFonts w:ascii="Times New Roman" w:eastAsia="SimSun" w:hAnsi="Times New Roman" w:cs="Times New Roman"/>
          <w:bCs/>
          <w:color w:val="000000"/>
          <w:kern w:val="1"/>
          <w:lang w:eastAsia="hi-IN" w:bidi="hi-IN"/>
        </w:rPr>
        <w:t xml:space="preserve">Strony zobowiązują się traktować wszelkie informacje otrzymane w związku z realizacją </w:t>
      </w:r>
      <w:r w:rsidR="005A3CC7">
        <w:rPr>
          <w:rFonts w:ascii="Times New Roman" w:eastAsia="SimSun" w:hAnsi="Times New Roman" w:cs="Times New Roman"/>
          <w:bCs/>
          <w:color w:val="000000"/>
          <w:kern w:val="1"/>
          <w:lang w:eastAsia="hi-IN" w:bidi="hi-IN"/>
        </w:rPr>
        <w:t>U</w:t>
      </w:r>
      <w:r w:rsidRPr="00EA6DAC">
        <w:rPr>
          <w:rFonts w:ascii="Times New Roman" w:eastAsia="SimSun" w:hAnsi="Times New Roman" w:cs="Times New Roman"/>
          <w:bCs/>
          <w:color w:val="000000"/>
          <w:kern w:val="1"/>
          <w:lang w:eastAsia="hi-IN" w:bidi="hi-IN"/>
        </w:rPr>
        <w:t>mowy jako informacje poufne.</w:t>
      </w:r>
    </w:p>
    <w:p w14:paraId="01F2D44B" w14:textId="77777777" w:rsidR="00AB671D" w:rsidRDefault="002171EB" w:rsidP="00BB03AF">
      <w:pPr>
        <w:widowControl w:val="0"/>
        <w:numPr>
          <w:ilvl w:val="0"/>
          <w:numId w:val="4"/>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AB671D">
        <w:rPr>
          <w:rFonts w:ascii="Times New Roman" w:eastAsia="SimSun" w:hAnsi="Times New Roman" w:cs="Times New Roman"/>
          <w:bCs/>
          <w:color w:val="000000"/>
          <w:kern w:val="1"/>
          <w:lang w:eastAsia="hi-IN" w:bidi="hi-IN"/>
        </w:rPr>
        <w:t xml:space="preserve">W szczególności </w:t>
      </w:r>
      <w:r w:rsidR="00AB671D" w:rsidRPr="00AB671D">
        <w:rPr>
          <w:rFonts w:ascii="Times New Roman" w:eastAsia="SimSun" w:hAnsi="Times New Roman" w:cs="Times New Roman"/>
          <w:bCs/>
          <w:color w:val="000000"/>
          <w:kern w:val="1"/>
          <w:lang w:eastAsia="hi-IN" w:bidi="hi-IN"/>
        </w:rPr>
        <w:t>S</w:t>
      </w:r>
      <w:r w:rsidRPr="00AB671D">
        <w:rPr>
          <w:rFonts w:ascii="Times New Roman" w:eastAsia="SimSun" w:hAnsi="Times New Roman" w:cs="Times New Roman"/>
          <w:bCs/>
          <w:color w:val="000000"/>
          <w:kern w:val="1"/>
          <w:lang w:eastAsia="hi-IN" w:bidi="hi-IN"/>
        </w:rPr>
        <w:t>trony zobowiązują się przestrzegać wszelkich przepisów w celu zapewnienia poufności danych osobowych pacjentów i ochrony informacji medycznych. Informacje takie nie mogą być przekazywane pośrednio lub bezpośrednio jakiejkolwiek osobie trzeciej, natomiast w ramach struktur organizacyjnych stron, dostęp do tych informacji posiadać będą jedynie uprawnieni pracownicy, podwykonawcy i przedstawiciele, których dostęp do informacji jest uzasadniony zakresem wykonywanych zadań oraz stosownie do tego zakresu, nadanymi uprawnieniami / upoważnieniami</w:t>
      </w:r>
    </w:p>
    <w:p w14:paraId="5BC7002F" w14:textId="77777777" w:rsidR="002171EB" w:rsidRPr="00AB671D" w:rsidRDefault="002171EB" w:rsidP="00BB03AF">
      <w:pPr>
        <w:widowControl w:val="0"/>
        <w:numPr>
          <w:ilvl w:val="0"/>
          <w:numId w:val="4"/>
        </w:numPr>
        <w:suppressAutoHyphens/>
        <w:spacing w:after="0" w:line="240" w:lineRule="auto"/>
        <w:ind w:left="426" w:hanging="426"/>
        <w:jc w:val="both"/>
        <w:rPr>
          <w:rFonts w:ascii="Times New Roman" w:eastAsia="SimSun" w:hAnsi="Times New Roman" w:cs="Times New Roman"/>
          <w:bCs/>
          <w:color w:val="000000"/>
          <w:kern w:val="1"/>
          <w:lang w:eastAsia="hi-IN" w:bidi="hi-IN"/>
        </w:rPr>
      </w:pPr>
      <w:r w:rsidRPr="00AB671D">
        <w:rPr>
          <w:rFonts w:ascii="Times New Roman" w:eastAsia="SimSun" w:hAnsi="Times New Roman" w:cs="Times New Roman"/>
          <w:bCs/>
          <w:color w:val="000000"/>
          <w:kern w:val="1"/>
          <w:lang w:eastAsia="hi-IN" w:bidi="hi-IN"/>
        </w:rPr>
        <w:t xml:space="preserve">Ujawnienie przez którąkolwiek ze </w:t>
      </w:r>
      <w:r w:rsidR="00AB671D" w:rsidRPr="00AB671D">
        <w:rPr>
          <w:rFonts w:ascii="Times New Roman" w:eastAsia="SimSun" w:hAnsi="Times New Roman" w:cs="Times New Roman"/>
          <w:bCs/>
          <w:color w:val="000000"/>
          <w:kern w:val="1"/>
          <w:lang w:eastAsia="hi-IN" w:bidi="hi-IN"/>
        </w:rPr>
        <w:t>S</w:t>
      </w:r>
      <w:r w:rsidRPr="00AB671D">
        <w:rPr>
          <w:rFonts w:ascii="Times New Roman" w:eastAsia="SimSun" w:hAnsi="Times New Roman" w:cs="Times New Roman"/>
          <w:bCs/>
          <w:color w:val="000000"/>
          <w:kern w:val="1"/>
          <w:lang w:eastAsia="hi-IN" w:bidi="hi-IN"/>
        </w:rPr>
        <w:t xml:space="preserve">tron jakiejkolwiek informacji poufnej innym niż opisane powyżej osobom fizycznym lub prawnym, wymagać będzie każdorazowo pisemnej zgody przedstawiciela drugiej </w:t>
      </w:r>
      <w:r w:rsidR="00AB671D" w:rsidRPr="00AB671D">
        <w:rPr>
          <w:rFonts w:ascii="Times New Roman" w:eastAsia="SimSun" w:hAnsi="Times New Roman" w:cs="Times New Roman"/>
          <w:bCs/>
          <w:color w:val="000000"/>
          <w:kern w:val="1"/>
          <w:lang w:eastAsia="hi-IN" w:bidi="hi-IN"/>
        </w:rPr>
        <w:t>S</w:t>
      </w:r>
      <w:r w:rsidRPr="00AB671D">
        <w:rPr>
          <w:rFonts w:ascii="Times New Roman" w:eastAsia="SimSun" w:hAnsi="Times New Roman" w:cs="Times New Roman"/>
          <w:bCs/>
          <w:color w:val="000000"/>
          <w:kern w:val="1"/>
          <w:lang w:eastAsia="hi-IN" w:bidi="hi-IN"/>
        </w:rPr>
        <w:t>trony, chyba, że są to informacje publiczne dostępne, a ich upublicznienie nie nastąpiło w wyniku nar</w:t>
      </w:r>
      <w:r w:rsidR="005A3CC7" w:rsidRPr="00AB671D">
        <w:rPr>
          <w:rFonts w:ascii="Times New Roman" w:eastAsia="SimSun" w:hAnsi="Times New Roman" w:cs="Times New Roman"/>
          <w:bCs/>
          <w:color w:val="000000"/>
          <w:kern w:val="1"/>
          <w:lang w:eastAsia="hi-IN" w:bidi="hi-IN"/>
        </w:rPr>
        <w:t>uszenia postanowień U</w:t>
      </w:r>
      <w:r w:rsidRPr="00AB671D">
        <w:rPr>
          <w:rFonts w:ascii="Times New Roman" w:eastAsia="SimSun" w:hAnsi="Times New Roman" w:cs="Times New Roman"/>
          <w:bCs/>
          <w:color w:val="000000"/>
          <w:kern w:val="1"/>
          <w:lang w:eastAsia="hi-IN" w:bidi="hi-IN"/>
        </w:rPr>
        <w:t>mowy.</w:t>
      </w:r>
    </w:p>
    <w:p w14:paraId="7C5EFB17"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p>
    <w:p w14:paraId="62D3A766"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 xml:space="preserve">§ </w:t>
      </w:r>
      <w:r w:rsidR="005D6E1C">
        <w:rPr>
          <w:rFonts w:ascii="Times New Roman" w:eastAsia="SimSun" w:hAnsi="Times New Roman" w:cs="Times New Roman"/>
          <w:b/>
          <w:color w:val="000000"/>
          <w:kern w:val="1"/>
          <w:lang w:eastAsia="hi-IN" w:bidi="hi-IN"/>
        </w:rPr>
        <w:t>10</w:t>
      </w:r>
    </w:p>
    <w:p w14:paraId="6CC9F29B" w14:textId="77777777" w:rsidR="002171EB" w:rsidRPr="00EA6DAC" w:rsidRDefault="009D1EC0"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Pr>
          <w:rFonts w:ascii="Times New Roman" w:eastAsia="SimSun" w:hAnsi="Times New Roman" w:cs="Times New Roman"/>
          <w:b/>
          <w:color w:val="000000"/>
          <w:kern w:val="1"/>
          <w:lang w:eastAsia="hi-IN" w:bidi="hi-IN"/>
        </w:rPr>
        <w:t>Przetwarzanie</w:t>
      </w:r>
      <w:r w:rsidR="002171EB" w:rsidRPr="00EA6DAC">
        <w:rPr>
          <w:rFonts w:ascii="Times New Roman" w:eastAsia="SimSun" w:hAnsi="Times New Roman" w:cs="Times New Roman"/>
          <w:b/>
          <w:color w:val="000000"/>
          <w:kern w:val="1"/>
          <w:lang w:eastAsia="hi-IN" w:bidi="hi-IN"/>
        </w:rPr>
        <w:t xml:space="preserve"> danych osobowych</w:t>
      </w:r>
    </w:p>
    <w:p w14:paraId="1A6D1C7F" w14:textId="77777777" w:rsidR="00AB671D" w:rsidRDefault="009D1EC0" w:rsidP="00BB03AF">
      <w:pPr>
        <w:numPr>
          <w:ilvl w:val="0"/>
          <w:numId w:val="22"/>
        </w:numPr>
        <w:suppressAutoHyphens/>
        <w:spacing w:after="0" w:line="240" w:lineRule="auto"/>
        <w:ind w:left="426" w:hanging="426"/>
        <w:jc w:val="both"/>
        <w:rPr>
          <w:rFonts w:ascii="Times New Roman" w:hAnsi="Times New Roman" w:cs="Times New Roman"/>
        </w:rPr>
      </w:pPr>
      <w:r w:rsidRPr="009D1EC0">
        <w:rPr>
          <w:rFonts w:ascii="Times New Roman" w:hAnsi="Times New Roman" w:cs="Times New Roman"/>
        </w:rPr>
        <w:t>Strony</w:t>
      </w:r>
      <w:r w:rsidR="00AB671D">
        <w:rPr>
          <w:rFonts w:ascii="Times New Roman" w:hAnsi="Times New Roman" w:cs="Times New Roman"/>
        </w:rPr>
        <w:t xml:space="preserve"> </w:t>
      </w:r>
      <w:r w:rsidRPr="009D1EC0">
        <w:rPr>
          <w:rFonts w:ascii="Times New Roman" w:hAnsi="Times New Roman" w:cs="Times New Roman"/>
        </w:rPr>
        <w:t>oświadczają, że są administratorami danych osobowych swoich</w:t>
      </w:r>
      <w:r w:rsidR="00AB671D">
        <w:rPr>
          <w:rFonts w:ascii="Times New Roman" w:hAnsi="Times New Roman" w:cs="Times New Roman"/>
        </w:rPr>
        <w:t xml:space="preserve"> </w:t>
      </w:r>
      <w:r w:rsidRPr="009D1EC0">
        <w:rPr>
          <w:rFonts w:ascii="Times New Roman" w:hAnsi="Times New Roman" w:cs="Times New Roman"/>
        </w:rPr>
        <w:t>pracowników</w:t>
      </w:r>
      <w:r w:rsidR="00AB671D">
        <w:rPr>
          <w:rFonts w:ascii="Times New Roman" w:hAnsi="Times New Roman" w:cs="Times New Roman"/>
        </w:rPr>
        <w:t xml:space="preserve"> </w:t>
      </w:r>
      <w:r w:rsidRPr="009D1EC0">
        <w:rPr>
          <w:rFonts w:ascii="Times New Roman" w:hAnsi="Times New Roman" w:cs="Times New Roman"/>
        </w:rPr>
        <w:t xml:space="preserve">/współpracowników odpowiedzialnych za realizację </w:t>
      </w:r>
      <w:r w:rsidR="00AB671D">
        <w:rPr>
          <w:rFonts w:ascii="Times New Roman" w:hAnsi="Times New Roman" w:cs="Times New Roman"/>
        </w:rPr>
        <w:t>U</w:t>
      </w:r>
      <w:r w:rsidRPr="009D1EC0">
        <w:rPr>
          <w:rFonts w:ascii="Times New Roman" w:hAnsi="Times New Roman" w:cs="Times New Roman"/>
        </w:rPr>
        <w:t xml:space="preserve">mowy, osób upoważnionych do wystawiania/księgowania faktur. W związku z zwarciem Umowy </w:t>
      </w:r>
      <w:r w:rsidR="00AB671D">
        <w:rPr>
          <w:rFonts w:ascii="Times New Roman" w:hAnsi="Times New Roman" w:cs="Times New Roman"/>
        </w:rPr>
        <w:t>St</w:t>
      </w:r>
      <w:r w:rsidRPr="009D1EC0">
        <w:rPr>
          <w:rFonts w:ascii="Times New Roman" w:hAnsi="Times New Roman" w:cs="Times New Roman"/>
        </w:rPr>
        <w:t>rony jako administratorzy danych osobowych udostępniają dane osobowe pracowników/współpracowników tj. w szczególności imię, nazwisko, e-mail, telefon drugiemu podmiotowi</w:t>
      </w:r>
      <w:r w:rsidR="00AB671D">
        <w:rPr>
          <w:rFonts w:ascii="Times New Roman" w:hAnsi="Times New Roman" w:cs="Times New Roman"/>
        </w:rPr>
        <w:t xml:space="preserve">. </w:t>
      </w:r>
    </w:p>
    <w:p w14:paraId="66EAF519" w14:textId="77777777" w:rsidR="00AB671D" w:rsidRDefault="009D1EC0" w:rsidP="00BB03AF">
      <w:pPr>
        <w:numPr>
          <w:ilvl w:val="0"/>
          <w:numId w:val="22"/>
        </w:numPr>
        <w:suppressAutoHyphens/>
        <w:spacing w:after="0" w:line="240" w:lineRule="auto"/>
        <w:ind w:left="426" w:hanging="426"/>
        <w:jc w:val="both"/>
        <w:rPr>
          <w:rFonts w:ascii="Times New Roman" w:hAnsi="Times New Roman" w:cs="Times New Roman"/>
        </w:rPr>
      </w:pPr>
      <w:r w:rsidRPr="00AB671D">
        <w:rPr>
          <w:rFonts w:ascii="Times New Roman" w:hAnsi="Times New Roman" w:cs="Times New Roman"/>
        </w:rPr>
        <w:t>Strona odbierająca dane, o których mowa w ust. 1</w:t>
      </w:r>
      <w:r w:rsidR="00AB671D">
        <w:rPr>
          <w:rFonts w:ascii="Times New Roman" w:hAnsi="Times New Roman" w:cs="Times New Roman"/>
        </w:rPr>
        <w:t xml:space="preserve"> powyżej</w:t>
      </w:r>
      <w:r w:rsidRPr="00AB671D">
        <w:rPr>
          <w:rFonts w:ascii="Times New Roman" w:hAnsi="Times New Roman" w:cs="Times New Roman"/>
        </w:rPr>
        <w:t xml:space="preserve"> zobowiązana jest do spełnienia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str.1 z późn. zm.), zwanym RODO</w:t>
      </w:r>
      <w:r w:rsidR="00AB671D">
        <w:rPr>
          <w:rFonts w:ascii="Times New Roman" w:hAnsi="Times New Roman" w:cs="Times New Roman"/>
        </w:rPr>
        <w:t>.</w:t>
      </w:r>
    </w:p>
    <w:p w14:paraId="5EC9AC6D" w14:textId="77777777" w:rsidR="00AB671D" w:rsidRDefault="009D1EC0" w:rsidP="00BB03AF">
      <w:pPr>
        <w:numPr>
          <w:ilvl w:val="0"/>
          <w:numId w:val="22"/>
        </w:numPr>
        <w:suppressAutoHyphens/>
        <w:spacing w:after="0" w:line="240" w:lineRule="auto"/>
        <w:ind w:left="426" w:hanging="426"/>
        <w:jc w:val="both"/>
        <w:rPr>
          <w:rFonts w:ascii="Times New Roman" w:hAnsi="Times New Roman" w:cs="Times New Roman"/>
        </w:rPr>
      </w:pPr>
      <w:r w:rsidRPr="00AB671D">
        <w:rPr>
          <w:rFonts w:ascii="Times New Roman" w:hAnsi="Times New Roman" w:cs="Times New Roman"/>
        </w:rPr>
        <w:t>Strony oświadczają, że dane przetwarzane będą wyłącznie na potrzeby realizacji Umowy oraz chronione będą przed dostępem osób nieupoważnionych, zgodnie z obowiązującymi przepisami o ochronie danych osobowych, w szczególności RODO</w:t>
      </w:r>
      <w:r w:rsidR="00AB671D">
        <w:rPr>
          <w:rFonts w:ascii="Times New Roman" w:hAnsi="Times New Roman" w:cs="Times New Roman"/>
        </w:rPr>
        <w:t>.</w:t>
      </w:r>
    </w:p>
    <w:p w14:paraId="79E8C476" w14:textId="77777777" w:rsidR="009D1EC0" w:rsidRPr="00AB671D" w:rsidRDefault="005A47BD" w:rsidP="00BB03AF">
      <w:pPr>
        <w:numPr>
          <w:ilvl w:val="0"/>
          <w:numId w:val="22"/>
        </w:numPr>
        <w:suppressAutoHyphens/>
        <w:spacing w:after="0" w:line="240" w:lineRule="auto"/>
        <w:ind w:left="426" w:hanging="426"/>
        <w:jc w:val="both"/>
        <w:rPr>
          <w:rFonts w:ascii="Times New Roman" w:hAnsi="Times New Roman" w:cs="Times New Roman"/>
        </w:rPr>
      </w:pPr>
      <w:r w:rsidRPr="00AB671D">
        <w:rPr>
          <w:rFonts w:ascii="Times New Roman" w:hAnsi="Times New Roman" w:cs="Times New Roman"/>
        </w:rPr>
        <w:t>Ponadto S</w:t>
      </w:r>
      <w:r w:rsidR="009D1EC0" w:rsidRPr="00AB671D">
        <w:rPr>
          <w:rFonts w:ascii="Times New Roman" w:hAnsi="Times New Roman" w:cs="Times New Roman"/>
        </w:rPr>
        <w:t xml:space="preserve">trony ustalają, co następuje: </w:t>
      </w:r>
    </w:p>
    <w:p w14:paraId="71C5CE29" w14:textId="77777777" w:rsidR="00AB671D" w:rsidRDefault="009D1EC0" w:rsidP="00BB03AF">
      <w:pPr>
        <w:numPr>
          <w:ilvl w:val="0"/>
          <w:numId w:val="23"/>
        </w:numPr>
        <w:suppressAutoHyphens/>
        <w:spacing w:after="0" w:line="240" w:lineRule="auto"/>
        <w:ind w:left="851" w:hanging="425"/>
        <w:jc w:val="both"/>
        <w:rPr>
          <w:rFonts w:ascii="Times New Roman" w:hAnsi="Times New Roman" w:cs="Times New Roman"/>
        </w:rPr>
      </w:pPr>
      <w:r w:rsidRPr="009D1EC0">
        <w:rPr>
          <w:rFonts w:ascii="Times New Roman" w:hAnsi="Times New Roman" w:cs="Times New Roman"/>
        </w:rPr>
        <w:lastRenderedPageBreak/>
        <w:t xml:space="preserve">Dane osobowe osób odpowiedzialnych za realizację Umowy, osób upoważnionych do wystawiania/księgowania faktur, pacjentów będą przetwarzana wyłącznie w celu realizacji </w:t>
      </w:r>
      <w:r w:rsidR="00AB671D">
        <w:rPr>
          <w:rFonts w:ascii="Times New Roman" w:hAnsi="Times New Roman" w:cs="Times New Roman"/>
        </w:rPr>
        <w:t>U</w:t>
      </w:r>
      <w:r w:rsidRPr="009D1EC0">
        <w:rPr>
          <w:rFonts w:ascii="Times New Roman" w:hAnsi="Times New Roman" w:cs="Times New Roman"/>
        </w:rPr>
        <w:t>mowy (podstawę prawną przetwarzania danych stanowi prawnie uzasadniony interes Administratora danych wynikający z art. 6 ust. 1 lit. f) RODO);</w:t>
      </w:r>
    </w:p>
    <w:p w14:paraId="4C82FF4B" w14:textId="77777777" w:rsidR="00AB671D" w:rsidRDefault="009D1EC0" w:rsidP="00BB03AF">
      <w:pPr>
        <w:numPr>
          <w:ilvl w:val="0"/>
          <w:numId w:val="23"/>
        </w:numPr>
        <w:suppressAutoHyphens/>
        <w:spacing w:after="0" w:line="240" w:lineRule="auto"/>
        <w:ind w:left="851" w:hanging="425"/>
        <w:jc w:val="both"/>
        <w:rPr>
          <w:rFonts w:ascii="Times New Roman" w:hAnsi="Times New Roman" w:cs="Times New Roman"/>
        </w:rPr>
      </w:pPr>
      <w:r w:rsidRPr="00AB671D">
        <w:rPr>
          <w:rFonts w:ascii="Times New Roman" w:hAnsi="Times New Roman" w:cs="Times New Roman"/>
        </w:rPr>
        <w:t>Dane osobowe mogą być przetwarzane także do celu dochodzenia, ustalenia lub obrony przez roszczeniami związanymi z realizacją przedmiotowej Umowy (podstawa przetwarzania - art. 6 ust. 1 lit. f) RODO tj. tzw. uzasadniony interes administratora danych) oraz w celu realizacji zobowiązań publicznoprawnych wynikających z przepisów prawa (art. 6 ust. 1 lit. c) RODO) w związku z przepisami ustawy z dnia 29 września 1994 r. o rachunkowości, ustawy z dnia 11 marca 2004 r. o podatku od towarów i usług oraz aktami wykonawczymi do tych ustaw;</w:t>
      </w:r>
    </w:p>
    <w:p w14:paraId="5888B896" w14:textId="77777777" w:rsidR="00AB671D" w:rsidRDefault="009D1EC0" w:rsidP="00BB03AF">
      <w:pPr>
        <w:numPr>
          <w:ilvl w:val="0"/>
          <w:numId w:val="23"/>
        </w:numPr>
        <w:suppressAutoHyphens/>
        <w:spacing w:after="0" w:line="240" w:lineRule="auto"/>
        <w:ind w:left="851" w:hanging="425"/>
        <w:jc w:val="both"/>
        <w:rPr>
          <w:rFonts w:ascii="Times New Roman" w:hAnsi="Times New Roman" w:cs="Times New Roman"/>
        </w:rPr>
      </w:pPr>
      <w:r w:rsidRPr="00AB671D">
        <w:rPr>
          <w:rFonts w:ascii="Times New Roman" w:hAnsi="Times New Roman" w:cs="Times New Roman"/>
        </w:rPr>
        <w:t>Każda ze Stron oświadcza, że osoby wymienione powyżej w pkt 1 zostaną zaznajomione z niniejszą klauzulą informacyjną, a także zobowiązuje się poinformować te osoby o zakresie udostępnianych danych osobowych;</w:t>
      </w:r>
    </w:p>
    <w:p w14:paraId="101E3241" w14:textId="77777777" w:rsidR="00AB671D" w:rsidRDefault="009D1EC0" w:rsidP="00BB03AF">
      <w:pPr>
        <w:numPr>
          <w:ilvl w:val="0"/>
          <w:numId w:val="23"/>
        </w:numPr>
        <w:suppressAutoHyphens/>
        <w:spacing w:after="0" w:line="240" w:lineRule="auto"/>
        <w:ind w:left="851" w:hanging="425"/>
        <w:jc w:val="both"/>
        <w:rPr>
          <w:rFonts w:ascii="Times New Roman" w:hAnsi="Times New Roman" w:cs="Times New Roman"/>
        </w:rPr>
      </w:pPr>
      <w:r w:rsidRPr="00AB671D">
        <w:rPr>
          <w:rFonts w:ascii="Times New Roman" w:hAnsi="Times New Roman" w:cs="Times New Roman"/>
        </w:rPr>
        <w:t>Każda z osób, o których mowa w pkt 1 posiada prawo dostępu do swoich danych, ich sprostowania, usunięcia lub ograniczenia przetwarzania oraz prawo wniesienia sprzeciwu wobec przetwarzania swoich danych osobowych, (gdy przetwarzanie następuje na podstawie art. 6 ust. 1 lit f RODO, związku z realizowaniem interesu Administratora danych), a także prawo do wniesienia skargi do Prezesa Urzędu Ochrony Danych Osobowych w przypadku uznania, że Administrator Danych naruszył przepisy o ochronie danych osobowych;</w:t>
      </w:r>
    </w:p>
    <w:p w14:paraId="717AA055" w14:textId="77777777" w:rsidR="00AB671D" w:rsidRDefault="009D1EC0" w:rsidP="00BB03AF">
      <w:pPr>
        <w:numPr>
          <w:ilvl w:val="0"/>
          <w:numId w:val="23"/>
        </w:numPr>
        <w:suppressAutoHyphens/>
        <w:spacing w:after="0" w:line="240" w:lineRule="auto"/>
        <w:ind w:left="851" w:hanging="425"/>
        <w:jc w:val="both"/>
        <w:rPr>
          <w:rFonts w:ascii="Times New Roman" w:hAnsi="Times New Roman" w:cs="Times New Roman"/>
        </w:rPr>
      </w:pPr>
      <w:r w:rsidRPr="00AB671D">
        <w:rPr>
          <w:rFonts w:ascii="Times New Roman" w:hAnsi="Times New Roman" w:cs="Times New Roman"/>
        </w:rPr>
        <w:t>Dane osobowe nie będą podlegać zautomatyzowanemu podejmowaniu decyzji, ani profilowaniu. Dane osobowe mogą być przekazywane upoważnionym pracownikom, współpracownikom, podmiotom współpracującym, w tym podmiotom z grupy, jak również uprawnionym organom władzy państwowej w przypadkach wynikających z odpowiednich przepisów prawa;</w:t>
      </w:r>
    </w:p>
    <w:p w14:paraId="0865C9FA" w14:textId="77777777" w:rsidR="009D1EC0" w:rsidRPr="00AB671D" w:rsidRDefault="009D1EC0" w:rsidP="00BB03AF">
      <w:pPr>
        <w:numPr>
          <w:ilvl w:val="0"/>
          <w:numId w:val="23"/>
        </w:numPr>
        <w:suppressAutoHyphens/>
        <w:spacing w:after="0" w:line="240" w:lineRule="auto"/>
        <w:ind w:left="851" w:hanging="425"/>
        <w:jc w:val="both"/>
        <w:rPr>
          <w:rFonts w:ascii="Times New Roman" w:hAnsi="Times New Roman" w:cs="Times New Roman"/>
        </w:rPr>
      </w:pPr>
      <w:r w:rsidRPr="00AB671D">
        <w:rPr>
          <w:rFonts w:ascii="Times New Roman" w:hAnsi="Times New Roman" w:cs="Times New Roman"/>
        </w:rPr>
        <w:t xml:space="preserve">Każda ze stron oświadcza, że pozyskane przez nią dane osobowe będą przetwarzane przez okres niezbędny do realizacji i rozliczenia </w:t>
      </w:r>
      <w:r w:rsidR="005A3CC7" w:rsidRPr="00AB671D">
        <w:rPr>
          <w:rFonts w:ascii="Times New Roman" w:hAnsi="Times New Roman" w:cs="Times New Roman"/>
        </w:rPr>
        <w:t>Umowy</w:t>
      </w:r>
      <w:r w:rsidRPr="00AB671D">
        <w:rPr>
          <w:rFonts w:ascii="Times New Roman" w:hAnsi="Times New Roman" w:cs="Times New Roman"/>
        </w:rPr>
        <w:t>, z uwzględnieniem okresu przedawnienia roszczeń. Po tym okresie dane osobowe zostaną usunięte lub zanonimizowane. Dane osobowe zostaną również usunięte jeżeli zgłoszony zostanie skuteczny sprzeciw, w przypadku gdy przetwarzanie odbywa się w oparciu o art. 6 ust. 1 lit f) RODO.</w:t>
      </w:r>
    </w:p>
    <w:p w14:paraId="44024147" w14:textId="77777777" w:rsidR="002171EB" w:rsidRPr="009D1EC0" w:rsidRDefault="002171EB" w:rsidP="00BB03AF">
      <w:pPr>
        <w:pStyle w:val="Akapitzlist"/>
        <w:numPr>
          <w:ilvl w:val="0"/>
          <w:numId w:val="24"/>
        </w:numPr>
        <w:tabs>
          <w:tab w:val="clear" w:pos="720"/>
          <w:tab w:val="num" w:pos="426"/>
        </w:tabs>
        <w:spacing w:after="0" w:line="240" w:lineRule="auto"/>
        <w:ind w:left="426" w:hanging="426"/>
        <w:jc w:val="both"/>
        <w:rPr>
          <w:rFonts w:ascii="Times New Roman" w:eastAsia="SimSun" w:hAnsi="Times New Roman" w:cs="Times New Roman"/>
          <w:bCs/>
          <w:kern w:val="1"/>
          <w:lang w:eastAsia="hi-IN" w:bidi="hi-IN"/>
        </w:rPr>
      </w:pPr>
      <w:r w:rsidRPr="009D1EC0">
        <w:rPr>
          <w:rFonts w:ascii="Times New Roman" w:eastAsia="SimSun" w:hAnsi="Times New Roman" w:cs="Times New Roman"/>
          <w:kern w:val="1"/>
          <w:lang w:eastAsia="hi-IN" w:bidi="hi-IN"/>
        </w:rPr>
        <w:t xml:space="preserve">Zleceniodawca </w:t>
      </w:r>
      <w:r w:rsidR="009D1EC0" w:rsidRPr="009D1EC0">
        <w:rPr>
          <w:rFonts w:ascii="Times New Roman" w:eastAsia="SimSun" w:hAnsi="Times New Roman" w:cs="Times New Roman"/>
          <w:kern w:val="1"/>
          <w:lang w:eastAsia="hi-IN" w:bidi="hi-IN"/>
        </w:rPr>
        <w:t xml:space="preserve">ponadto </w:t>
      </w:r>
      <w:r w:rsidRPr="009D1EC0">
        <w:rPr>
          <w:rFonts w:ascii="Times New Roman" w:eastAsia="SimSun" w:hAnsi="Times New Roman" w:cs="Times New Roman"/>
          <w:kern w:val="1"/>
          <w:lang w:eastAsia="hi-IN" w:bidi="hi-IN"/>
        </w:rPr>
        <w:t>powierza Zleceniobiorcy przetwarzanie danych osobowych</w:t>
      </w:r>
      <w:r w:rsidR="009D1EC0" w:rsidRPr="009D1EC0">
        <w:rPr>
          <w:rFonts w:ascii="Times New Roman" w:eastAsia="SimSun" w:hAnsi="Times New Roman" w:cs="Times New Roman"/>
          <w:kern w:val="1"/>
          <w:lang w:eastAsia="hi-IN" w:bidi="hi-IN"/>
        </w:rPr>
        <w:t xml:space="preserve"> swoich pacjentów w zakresie związanym z realizacją Umowy</w:t>
      </w:r>
      <w:r w:rsidRPr="009D1EC0">
        <w:rPr>
          <w:rFonts w:ascii="Times New Roman" w:eastAsia="SimSun" w:hAnsi="Times New Roman" w:cs="Times New Roman"/>
          <w:kern w:val="1"/>
          <w:lang w:eastAsia="hi-IN" w:bidi="hi-IN"/>
        </w:rPr>
        <w:t xml:space="preserve"> na zasadach określonych w </w:t>
      </w:r>
      <w:r w:rsidRPr="00AB671D">
        <w:rPr>
          <w:rFonts w:ascii="Times New Roman" w:eastAsia="SimSun" w:hAnsi="Times New Roman" w:cs="Times New Roman"/>
          <w:kern w:val="1"/>
          <w:lang w:eastAsia="hi-IN" w:bidi="hi-IN"/>
        </w:rPr>
        <w:t>Załączniku nr</w:t>
      </w:r>
      <w:r w:rsidR="00F253C7" w:rsidRPr="00AB671D">
        <w:rPr>
          <w:rFonts w:ascii="Times New Roman" w:eastAsia="SimSun" w:hAnsi="Times New Roman" w:cs="Times New Roman"/>
          <w:kern w:val="1"/>
          <w:lang w:eastAsia="hi-IN" w:bidi="hi-IN"/>
        </w:rPr>
        <w:t xml:space="preserve"> 5 </w:t>
      </w:r>
      <w:r w:rsidR="009D1EC0" w:rsidRPr="00AB671D">
        <w:rPr>
          <w:rFonts w:ascii="Times New Roman" w:eastAsia="SimSun" w:hAnsi="Times New Roman" w:cs="Times New Roman"/>
          <w:kern w:val="1"/>
          <w:lang w:eastAsia="hi-IN" w:bidi="hi-IN"/>
        </w:rPr>
        <w:t>do U</w:t>
      </w:r>
      <w:r w:rsidRPr="00AB671D">
        <w:rPr>
          <w:rFonts w:ascii="Times New Roman" w:eastAsia="SimSun" w:hAnsi="Times New Roman" w:cs="Times New Roman"/>
          <w:kern w:val="1"/>
          <w:lang w:eastAsia="hi-IN" w:bidi="hi-IN"/>
        </w:rPr>
        <w:t>mowy</w:t>
      </w:r>
      <w:r w:rsidRPr="009D1EC0">
        <w:rPr>
          <w:rFonts w:ascii="Times New Roman" w:eastAsia="SimSun" w:hAnsi="Times New Roman" w:cs="Times New Roman"/>
          <w:kern w:val="1"/>
          <w:lang w:eastAsia="hi-IN" w:bidi="hi-IN"/>
        </w:rPr>
        <w:t>. Powierzenie przetwarzania danych osobowych następuje jedyni</w:t>
      </w:r>
      <w:r w:rsidR="009D1EC0">
        <w:rPr>
          <w:rFonts w:ascii="Times New Roman" w:eastAsia="SimSun" w:hAnsi="Times New Roman" w:cs="Times New Roman"/>
          <w:kern w:val="1"/>
          <w:lang w:eastAsia="hi-IN" w:bidi="hi-IN"/>
        </w:rPr>
        <w:t>e w celu realizacji U</w:t>
      </w:r>
      <w:r w:rsidRPr="009D1EC0">
        <w:rPr>
          <w:rFonts w:ascii="Times New Roman" w:eastAsia="SimSun" w:hAnsi="Times New Roman" w:cs="Times New Roman"/>
          <w:kern w:val="1"/>
          <w:lang w:eastAsia="hi-IN" w:bidi="hi-IN"/>
        </w:rPr>
        <w:t>mowy i na czas jej obowiązywania.</w:t>
      </w:r>
    </w:p>
    <w:p w14:paraId="258F293F"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p>
    <w:p w14:paraId="002E114F"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 1</w:t>
      </w:r>
      <w:r w:rsidR="005D6E1C">
        <w:rPr>
          <w:rFonts w:ascii="Times New Roman" w:eastAsia="SimSun" w:hAnsi="Times New Roman" w:cs="Times New Roman"/>
          <w:b/>
          <w:color w:val="000000"/>
          <w:kern w:val="1"/>
          <w:lang w:eastAsia="hi-IN" w:bidi="hi-IN"/>
        </w:rPr>
        <w:t>1</w:t>
      </w:r>
      <w:r w:rsidRPr="00EA6DAC">
        <w:rPr>
          <w:rFonts w:ascii="Times New Roman" w:eastAsia="SimSun" w:hAnsi="Times New Roman" w:cs="Times New Roman"/>
          <w:b/>
          <w:color w:val="000000"/>
          <w:kern w:val="1"/>
          <w:lang w:eastAsia="hi-IN" w:bidi="hi-IN"/>
        </w:rPr>
        <w:t xml:space="preserve"> </w:t>
      </w:r>
    </w:p>
    <w:p w14:paraId="025AB8C1" w14:textId="77777777" w:rsidR="002171EB" w:rsidRPr="00EA6DAC" w:rsidRDefault="00EA6DAC"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Pr>
          <w:rFonts w:ascii="Times New Roman" w:eastAsia="SimSun" w:hAnsi="Times New Roman" w:cs="Times New Roman"/>
          <w:b/>
          <w:color w:val="000000"/>
          <w:kern w:val="1"/>
          <w:lang w:eastAsia="hi-IN" w:bidi="hi-IN"/>
        </w:rPr>
        <w:t>Okres obowiązywania U</w:t>
      </w:r>
      <w:r w:rsidR="002171EB" w:rsidRPr="00EA6DAC">
        <w:rPr>
          <w:rFonts w:ascii="Times New Roman" w:eastAsia="SimSun" w:hAnsi="Times New Roman" w:cs="Times New Roman"/>
          <w:b/>
          <w:color w:val="000000"/>
          <w:kern w:val="1"/>
          <w:lang w:eastAsia="hi-IN" w:bidi="hi-IN"/>
        </w:rPr>
        <w:t>mowy</w:t>
      </w:r>
    </w:p>
    <w:p w14:paraId="6D6E684D" w14:textId="77777777" w:rsidR="00ED2C77" w:rsidRDefault="00EA6DAC" w:rsidP="00BB03AF">
      <w:pPr>
        <w:widowControl w:val="0"/>
        <w:numPr>
          <w:ilvl w:val="0"/>
          <w:numId w:val="5"/>
        </w:numPr>
        <w:suppressAutoHyphens/>
        <w:spacing w:after="0" w:line="240" w:lineRule="auto"/>
        <w:ind w:left="426" w:hanging="426"/>
        <w:jc w:val="both"/>
        <w:rPr>
          <w:rFonts w:ascii="Times New Roman" w:eastAsia="SimSun" w:hAnsi="Times New Roman" w:cs="Times New Roman"/>
          <w:b/>
          <w:bCs/>
          <w:color w:val="000000"/>
          <w:kern w:val="1"/>
          <w:lang w:eastAsia="hi-IN" w:bidi="hi-IN"/>
        </w:rPr>
      </w:pPr>
      <w:r w:rsidRPr="00EA6DAC">
        <w:rPr>
          <w:rFonts w:ascii="Times New Roman" w:eastAsia="SimSun" w:hAnsi="Times New Roman" w:cs="Times New Roman"/>
          <w:bCs/>
          <w:color w:val="000000"/>
          <w:kern w:val="1"/>
          <w:lang w:eastAsia="hi-IN" w:bidi="hi-IN"/>
        </w:rPr>
        <w:t>U</w:t>
      </w:r>
      <w:r w:rsidR="002171EB" w:rsidRPr="00EA6DAC">
        <w:rPr>
          <w:rFonts w:ascii="Times New Roman" w:eastAsia="SimSun" w:hAnsi="Times New Roman" w:cs="Times New Roman"/>
          <w:bCs/>
          <w:color w:val="000000"/>
          <w:kern w:val="1"/>
          <w:lang w:eastAsia="hi-IN" w:bidi="hi-IN"/>
        </w:rPr>
        <w:t xml:space="preserve">mowa zostaje zawarta </w:t>
      </w:r>
      <w:r>
        <w:rPr>
          <w:rFonts w:ascii="Times New Roman" w:eastAsia="SimSun" w:hAnsi="Times New Roman" w:cs="Times New Roman"/>
          <w:bCs/>
          <w:color w:val="000000"/>
          <w:kern w:val="1"/>
          <w:lang w:eastAsia="hi-IN" w:bidi="hi-IN"/>
        </w:rPr>
        <w:t>na okres</w:t>
      </w:r>
      <w:r w:rsidR="00784A46">
        <w:rPr>
          <w:rFonts w:ascii="Times New Roman" w:eastAsia="SimSun" w:hAnsi="Times New Roman" w:cs="Times New Roman"/>
          <w:bCs/>
          <w:color w:val="000000"/>
          <w:kern w:val="1"/>
          <w:lang w:eastAsia="hi-IN" w:bidi="hi-IN"/>
        </w:rPr>
        <w:t xml:space="preserve"> </w:t>
      </w:r>
      <w:r w:rsidR="00784A46" w:rsidRPr="00E80F93">
        <w:rPr>
          <w:rFonts w:ascii="Times New Roman" w:eastAsia="SimSun" w:hAnsi="Times New Roman" w:cs="Times New Roman"/>
          <w:bCs/>
          <w:color w:val="000000"/>
          <w:kern w:val="1"/>
          <w:lang w:eastAsia="hi-IN" w:bidi="hi-IN"/>
        </w:rPr>
        <w:t>24</w:t>
      </w:r>
      <w:r w:rsidR="00304008" w:rsidRPr="00E80F93">
        <w:rPr>
          <w:rFonts w:ascii="Times New Roman" w:eastAsia="SimSun" w:hAnsi="Times New Roman" w:cs="Times New Roman"/>
          <w:bCs/>
          <w:color w:val="000000"/>
          <w:kern w:val="1"/>
          <w:lang w:eastAsia="hi-IN" w:bidi="hi-IN"/>
        </w:rPr>
        <w:t xml:space="preserve"> miesięcy, tj.</w:t>
      </w:r>
      <w:r w:rsidR="00304008">
        <w:rPr>
          <w:rFonts w:ascii="Times New Roman" w:eastAsia="SimSun" w:hAnsi="Times New Roman" w:cs="Times New Roman"/>
          <w:bCs/>
          <w:color w:val="000000"/>
          <w:kern w:val="1"/>
          <w:lang w:eastAsia="hi-IN" w:bidi="hi-IN"/>
        </w:rPr>
        <w:t xml:space="preserve"> </w:t>
      </w:r>
      <w:r>
        <w:rPr>
          <w:rFonts w:ascii="Times New Roman" w:eastAsia="SimSun" w:hAnsi="Times New Roman" w:cs="Times New Roman"/>
          <w:bCs/>
          <w:color w:val="000000"/>
          <w:kern w:val="1"/>
          <w:lang w:eastAsia="hi-IN" w:bidi="hi-IN"/>
        </w:rPr>
        <w:t xml:space="preserve"> </w:t>
      </w:r>
      <w:r w:rsidR="002171EB" w:rsidRPr="00EA6DAC">
        <w:rPr>
          <w:rFonts w:ascii="Times New Roman" w:eastAsia="SimSun" w:hAnsi="Times New Roman" w:cs="Times New Roman"/>
          <w:b/>
          <w:bCs/>
          <w:color w:val="000000"/>
          <w:kern w:val="1"/>
          <w:lang w:eastAsia="hi-IN" w:bidi="hi-IN"/>
        </w:rPr>
        <w:t xml:space="preserve">od dnia </w:t>
      </w:r>
      <w:r w:rsidR="006E43AE" w:rsidRPr="00EA6DAC">
        <w:rPr>
          <w:rFonts w:ascii="Times New Roman" w:eastAsia="SimSun" w:hAnsi="Times New Roman" w:cs="Times New Roman"/>
          <w:b/>
          <w:bCs/>
          <w:color w:val="000000"/>
          <w:kern w:val="1"/>
          <w:lang w:eastAsia="hi-IN" w:bidi="hi-IN"/>
        </w:rPr>
        <w:t>……</w:t>
      </w:r>
      <w:r w:rsidR="002171EB" w:rsidRPr="00EA6DAC">
        <w:rPr>
          <w:rFonts w:ascii="Times New Roman" w:eastAsia="SimSun" w:hAnsi="Times New Roman" w:cs="Times New Roman"/>
          <w:b/>
          <w:bCs/>
          <w:color w:val="000000"/>
          <w:kern w:val="1"/>
          <w:lang w:eastAsia="hi-IN" w:bidi="hi-IN"/>
        </w:rPr>
        <w:t>.</w:t>
      </w:r>
      <w:r>
        <w:rPr>
          <w:rFonts w:ascii="Times New Roman" w:eastAsia="SimSun" w:hAnsi="Times New Roman" w:cs="Times New Roman"/>
          <w:b/>
          <w:bCs/>
          <w:color w:val="000000"/>
          <w:kern w:val="1"/>
          <w:lang w:eastAsia="hi-IN" w:bidi="hi-IN"/>
        </w:rPr>
        <w:t>.</w:t>
      </w:r>
      <w:r w:rsidR="002171EB" w:rsidRPr="00EA6DAC">
        <w:rPr>
          <w:rFonts w:ascii="Times New Roman" w:eastAsia="SimSun" w:hAnsi="Times New Roman" w:cs="Times New Roman"/>
          <w:b/>
          <w:bCs/>
          <w:color w:val="000000"/>
          <w:kern w:val="1"/>
          <w:lang w:eastAsia="hi-IN" w:bidi="hi-IN"/>
        </w:rPr>
        <w:t xml:space="preserve"> do dnia </w:t>
      </w:r>
      <w:r w:rsidR="006E43AE" w:rsidRPr="00EA6DAC">
        <w:rPr>
          <w:rFonts w:ascii="Times New Roman" w:eastAsia="SimSun" w:hAnsi="Times New Roman" w:cs="Times New Roman"/>
          <w:b/>
          <w:bCs/>
          <w:color w:val="000000"/>
          <w:kern w:val="1"/>
          <w:lang w:eastAsia="hi-IN" w:bidi="hi-IN"/>
        </w:rPr>
        <w:t xml:space="preserve"> </w:t>
      </w:r>
      <w:r w:rsidR="00304008">
        <w:rPr>
          <w:rFonts w:ascii="Times New Roman" w:eastAsia="SimSun" w:hAnsi="Times New Roman" w:cs="Times New Roman"/>
          <w:b/>
          <w:bCs/>
          <w:color w:val="000000"/>
          <w:kern w:val="1"/>
          <w:lang w:eastAsia="hi-IN" w:bidi="hi-IN"/>
        </w:rPr>
        <w:t>…………….</w:t>
      </w:r>
      <w:r w:rsidR="002171EB" w:rsidRPr="00EA6DAC">
        <w:rPr>
          <w:rFonts w:ascii="Times New Roman" w:eastAsia="SimSun" w:hAnsi="Times New Roman" w:cs="Times New Roman"/>
          <w:b/>
          <w:bCs/>
          <w:color w:val="000000"/>
          <w:kern w:val="1"/>
          <w:lang w:eastAsia="hi-IN" w:bidi="hi-IN"/>
        </w:rPr>
        <w:t>r.</w:t>
      </w:r>
    </w:p>
    <w:p w14:paraId="3FA45649" w14:textId="77777777" w:rsidR="001D62FE" w:rsidRDefault="00EA6DAC" w:rsidP="00BB03AF">
      <w:pPr>
        <w:widowControl w:val="0"/>
        <w:numPr>
          <w:ilvl w:val="0"/>
          <w:numId w:val="5"/>
        </w:numPr>
        <w:suppressAutoHyphens/>
        <w:spacing w:after="0" w:line="240" w:lineRule="auto"/>
        <w:ind w:left="426" w:hanging="426"/>
        <w:jc w:val="both"/>
        <w:rPr>
          <w:rFonts w:ascii="Times New Roman" w:eastAsia="SimSun" w:hAnsi="Times New Roman" w:cs="Times New Roman"/>
          <w:b/>
          <w:bCs/>
          <w:color w:val="000000"/>
          <w:kern w:val="1"/>
          <w:lang w:eastAsia="hi-IN" w:bidi="hi-IN"/>
        </w:rPr>
      </w:pPr>
      <w:r w:rsidRPr="00ED2C77">
        <w:rPr>
          <w:rFonts w:ascii="Times New Roman" w:eastAsia="SimSun" w:hAnsi="Times New Roman" w:cs="Times New Roman"/>
          <w:bCs/>
          <w:color w:val="000000"/>
          <w:kern w:val="1"/>
          <w:lang w:eastAsia="hi-IN" w:bidi="hi-IN"/>
        </w:rPr>
        <w:t>U</w:t>
      </w:r>
      <w:r w:rsidR="002171EB" w:rsidRPr="00ED2C77">
        <w:rPr>
          <w:rFonts w:ascii="Times New Roman" w:eastAsia="SimSun" w:hAnsi="Times New Roman" w:cs="Times New Roman"/>
          <w:bCs/>
          <w:color w:val="000000"/>
          <w:kern w:val="1"/>
          <w:lang w:eastAsia="hi-IN" w:bidi="hi-IN"/>
        </w:rPr>
        <w:t>mowa może być rozwiązana p</w:t>
      </w:r>
      <w:r w:rsidRPr="00ED2C77">
        <w:rPr>
          <w:rFonts w:ascii="Times New Roman" w:eastAsia="SimSun" w:hAnsi="Times New Roman" w:cs="Times New Roman"/>
          <w:bCs/>
          <w:color w:val="000000"/>
          <w:kern w:val="1"/>
          <w:lang w:eastAsia="hi-IN" w:bidi="hi-IN"/>
        </w:rPr>
        <w:t>rzez każdą ze Stron</w:t>
      </w:r>
      <w:r w:rsidR="0047579D">
        <w:rPr>
          <w:rFonts w:ascii="Times New Roman" w:eastAsia="SimSun" w:hAnsi="Times New Roman" w:cs="Times New Roman"/>
          <w:bCs/>
          <w:color w:val="000000"/>
          <w:kern w:val="1"/>
          <w:lang w:eastAsia="hi-IN" w:bidi="hi-IN"/>
        </w:rPr>
        <w:t>, bez wskazywania przyczyn,</w:t>
      </w:r>
      <w:r w:rsidRPr="00ED2C77">
        <w:rPr>
          <w:rFonts w:ascii="Times New Roman" w:eastAsia="SimSun" w:hAnsi="Times New Roman" w:cs="Times New Roman"/>
          <w:bCs/>
          <w:color w:val="000000"/>
          <w:kern w:val="1"/>
          <w:lang w:eastAsia="hi-IN" w:bidi="hi-IN"/>
        </w:rPr>
        <w:t xml:space="preserve"> z zachowaniem</w:t>
      </w:r>
      <w:r w:rsidR="002171EB" w:rsidRPr="00ED2C77">
        <w:rPr>
          <w:rFonts w:ascii="Times New Roman" w:eastAsia="SimSun" w:hAnsi="Times New Roman" w:cs="Times New Roman"/>
          <w:bCs/>
          <w:color w:val="000000"/>
          <w:kern w:val="1"/>
          <w:lang w:eastAsia="hi-IN" w:bidi="hi-IN"/>
        </w:rPr>
        <w:t xml:space="preserve"> 3</w:t>
      </w:r>
      <w:r w:rsidRPr="00ED2C77">
        <w:rPr>
          <w:rFonts w:ascii="Times New Roman" w:eastAsia="SimSun" w:hAnsi="Times New Roman" w:cs="Times New Roman"/>
          <w:color w:val="000000"/>
          <w:kern w:val="1"/>
          <w:lang w:eastAsia="hi-IN" w:bidi="hi-IN"/>
        </w:rPr>
        <w:t>-miesięcznego</w:t>
      </w:r>
      <w:r w:rsidR="002171EB" w:rsidRPr="00ED2C77">
        <w:rPr>
          <w:rFonts w:ascii="Times New Roman" w:eastAsia="SimSun" w:hAnsi="Times New Roman" w:cs="Times New Roman"/>
          <w:bCs/>
          <w:color w:val="000000"/>
          <w:kern w:val="1"/>
          <w:lang w:eastAsia="hi-IN" w:bidi="hi-IN"/>
        </w:rPr>
        <w:t xml:space="preserve"> </w:t>
      </w:r>
      <w:r w:rsidR="009D1EC0" w:rsidRPr="00ED2C77">
        <w:rPr>
          <w:rFonts w:ascii="Times New Roman" w:eastAsia="SimSun" w:hAnsi="Times New Roman" w:cs="Times New Roman"/>
          <w:bCs/>
          <w:color w:val="000000"/>
          <w:kern w:val="1"/>
          <w:lang w:eastAsia="hi-IN" w:bidi="hi-IN"/>
        </w:rPr>
        <w:t xml:space="preserve">okresu wypowiedzenia </w:t>
      </w:r>
      <w:r w:rsidR="002171EB" w:rsidRPr="00ED2C77">
        <w:rPr>
          <w:rFonts w:ascii="Times New Roman" w:eastAsia="SimSun" w:hAnsi="Times New Roman" w:cs="Times New Roman"/>
          <w:bCs/>
          <w:color w:val="000000"/>
          <w:kern w:val="1"/>
          <w:lang w:eastAsia="hi-IN" w:bidi="hi-IN"/>
        </w:rPr>
        <w:t>ze skutkiem na koniec miesiąca kalendarzowego.</w:t>
      </w:r>
    </w:p>
    <w:p w14:paraId="1E8EFFF8" w14:textId="77777777" w:rsidR="008C2CB8" w:rsidRPr="008C2CB8" w:rsidRDefault="002171EB" w:rsidP="00BB03AF">
      <w:pPr>
        <w:widowControl w:val="0"/>
        <w:numPr>
          <w:ilvl w:val="0"/>
          <w:numId w:val="5"/>
        </w:numPr>
        <w:suppressAutoHyphens/>
        <w:spacing w:after="0" w:line="240" w:lineRule="auto"/>
        <w:ind w:left="426" w:hanging="426"/>
        <w:jc w:val="both"/>
        <w:rPr>
          <w:rFonts w:ascii="Times New Roman" w:eastAsia="SimSun" w:hAnsi="Times New Roman" w:cs="Times New Roman"/>
          <w:b/>
          <w:bCs/>
          <w:color w:val="000000"/>
          <w:kern w:val="1"/>
          <w:lang w:eastAsia="hi-IN" w:bidi="hi-IN"/>
        </w:rPr>
      </w:pPr>
      <w:r w:rsidRPr="001D62FE">
        <w:rPr>
          <w:rFonts w:ascii="Times New Roman" w:eastAsia="SimSun" w:hAnsi="Times New Roman" w:cs="Times New Roman"/>
          <w:bCs/>
          <w:color w:val="000000"/>
          <w:kern w:val="1"/>
          <w:lang w:eastAsia="hi-IN" w:bidi="hi-IN"/>
        </w:rPr>
        <w:t xml:space="preserve">Zleceniodawca będzie uprawniony do </w:t>
      </w:r>
      <w:r w:rsidR="001D62FE" w:rsidRPr="001D62FE">
        <w:rPr>
          <w:rFonts w:ascii="Times New Roman" w:eastAsia="SimSun" w:hAnsi="Times New Roman" w:cs="Times New Roman"/>
          <w:bCs/>
          <w:color w:val="000000"/>
          <w:kern w:val="1"/>
          <w:lang w:eastAsia="hi-IN" w:bidi="hi-IN"/>
        </w:rPr>
        <w:t>wypowiedzenia</w:t>
      </w:r>
      <w:r w:rsidRPr="001D62FE">
        <w:rPr>
          <w:rFonts w:ascii="Times New Roman" w:eastAsia="SimSun" w:hAnsi="Times New Roman" w:cs="Times New Roman"/>
          <w:bCs/>
          <w:color w:val="000000"/>
          <w:kern w:val="1"/>
          <w:lang w:eastAsia="hi-IN" w:bidi="hi-IN"/>
        </w:rPr>
        <w:t xml:space="preserve"> </w:t>
      </w:r>
      <w:r w:rsidR="00ED2C77" w:rsidRPr="001D62FE">
        <w:rPr>
          <w:rFonts w:ascii="Times New Roman" w:eastAsia="SimSun" w:hAnsi="Times New Roman" w:cs="Times New Roman"/>
          <w:bCs/>
          <w:color w:val="000000"/>
          <w:kern w:val="1"/>
          <w:lang w:eastAsia="hi-IN" w:bidi="hi-IN"/>
        </w:rPr>
        <w:t>U</w:t>
      </w:r>
      <w:r w:rsidRPr="001D62FE">
        <w:rPr>
          <w:rFonts w:ascii="Times New Roman" w:eastAsia="SimSun" w:hAnsi="Times New Roman" w:cs="Times New Roman"/>
          <w:bCs/>
          <w:color w:val="000000"/>
          <w:kern w:val="1"/>
          <w:lang w:eastAsia="hi-IN" w:bidi="hi-IN"/>
        </w:rPr>
        <w:t xml:space="preserve">mowy </w:t>
      </w:r>
      <w:r w:rsidR="001D62FE" w:rsidRPr="001D62FE">
        <w:rPr>
          <w:rFonts w:ascii="Times New Roman" w:eastAsia="SimSun" w:hAnsi="Times New Roman" w:cs="Times New Roman"/>
          <w:bCs/>
          <w:color w:val="000000"/>
          <w:kern w:val="1"/>
          <w:lang w:eastAsia="hi-IN" w:bidi="hi-IN"/>
        </w:rPr>
        <w:t>ze skutkiem natychmiastowym</w:t>
      </w:r>
      <w:r w:rsidRPr="001D62FE">
        <w:rPr>
          <w:rFonts w:ascii="Times New Roman" w:eastAsia="SimSun" w:hAnsi="Times New Roman" w:cs="Times New Roman"/>
          <w:bCs/>
          <w:color w:val="000000"/>
          <w:kern w:val="1"/>
          <w:lang w:eastAsia="hi-IN" w:bidi="hi-IN"/>
        </w:rPr>
        <w:t xml:space="preserve"> w drodze pisemnego powiadomienia </w:t>
      </w:r>
      <w:r w:rsidR="001D62FE" w:rsidRPr="001D62FE">
        <w:rPr>
          <w:rFonts w:ascii="Times New Roman" w:eastAsia="SimSun" w:hAnsi="Times New Roman" w:cs="Times New Roman"/>
          <w:bCs/>
          <w:color w:val="000000"/>
          <w:kern w:val="1"/>
          <w:lang w:eastAsia="hi-IN" w:bidi="hi-IN"/>
        </w:rPr>
        <w:t xml:space="preserve">w </w:t>
      </w:r>
      <w:r w:rsidRPr="001D62FE">
        <w:rPr>
          <w:rFonts w:ascii="Times New Roman" w:eastAsia="SimSun" w:hAnsi="Times New Roman" w:cs="Times New Roman"/>
          <w:bCs/>
          <w:color w:val="000000"/>
          <w:kern w:val="1"/>
          <w:lang w:eastAsia="hi-IN" w:bidi="hi-IN"/>
        </w:rPr>
        <w:t xml:space="preserve">przypadku, gdy </w:t>
      </w:r>
      <w:r w:rsidR="002E14C0">
        <w:rPr>
          <w:rFonts w:ascii="Times New Roman" w:eastAsia="SimSun" w:hAnsi="Times New Roman" w:cs="Times New Roman"/>
          <w:bCs/>
          <w:color w:val="000000"/>
          <w:kern w:val="1"/>
          <w:lang w:eastAsia="hi-IN" w:bidi="hi-IN"/>
        </w:rPr>
        <w:t>Zleceniobiorca</w:t>
      </w:r>
      <w:r w:rsidRPr="001D62FE">
        <w:rPr>
          <w:rFonts w:ascii="Times New Roman" w:eastAsia="SimSun" w:hAnsi="Times New Roman" w:cs="Times New Roman"/>
          <w:bCs/>
          <w:color w:val="000000"/>
          <w:kern w:val="1"/>
          <w:lang w:eastAsia="hi-IN" w:bidi="hi-IN"/>
        </w:rPr>
        <w:t xml:space="preserve"> narusza postanowienia </w:t>
      </w:r>
      <w:r w:rsidR="00ED2C77" w:rsidRPr="001D62FE">
        <w:rPr>
          <w:rFonts w:ascii="Times New Roman" w:eastAsia="SimSun" w:hAnsi="Times New Roman" w:cs="Times New Roman"/>
          <w:bCs/>
          <w:color w:val="000000"/>
          <w:kern w:val="1"/>
          <w:lang w:eastAsia="hi-IN" w:bidi="hi-IN"/>
        </w:rPr>
        <w:t>U</w:t>
      </w:r>
      <w:r w:rsidRPr="001D62FE">
        <w:rPr>
          <w:rFonts w:ascii="Times New Roman" w:eastAsia="SimSun" w:hAnsi="Times New Roman" w:cs="Times New Roman"/>
          <w:bCs/>
          <w:color w:val="000000"/>
          <w:kern w:val="1"/>
          <w:lang w:eastAsia="hi-IN" w:bidi="hi-IN"/>
        </w:rPr>
        <w:t xml:space="preserve">mowy, w </w:t>
      </w:r>
      <w:r w:rsidR="00ED2C77" w:rsidRPr="001D62FE">
        <w:rPr>
          <w:rFonts w:ascii="Times New Roman" w:eastAsia="SimSun" w:hAnsi="Times New Roman" w:cs="Times New Roman"/>
          <w:bCs/>
          <w:color w:val="000000"/>
          <w:kern w:val="1"/>
          <w:lang w:eastAsia="hi-IN" w:bidi="hi-IN"/>
        </w:rPr>
        <w:t>szczególności</w:t>
      </w:r>
      <w:r w:rsidRPr="001D62FE">
        <w:rPr>
          <w:rFonts w:ascii="Times New Roman" w:eastAsia="SimSun" w:hAnsi="Times New Roman" w:cs="Times New Roman"/>
          <w:bCs/>
          <w:color w:val="000000"/>
          <w:kern w:val="1"/>
          <w:lang w:eastAsia="hi-IN" w:bidi="hi-IN"/>
        </w:rPr>
        <w:t xml:space="preserve"> </w:t>
      </w:r>
      <w:r w:rsidR="008C2CB8">
        <w:rPr>
          <w:rFonts w:ascii="Times New Roman" w:eastAsia="SimSun" w:hAnsi="Times New Roman" w:cs="Times New Roman"/>
          <w:bCs/>
          <w:color w:val="000000"/>
          <w:kern w:val="1"/>
          <w:lang w:eastAsia="hi-IN" w:bidi="hi-IN"/>
        </w:rPr>
        <w:t>gdy:</w:t>
      </w:r>
    </w:p>
    <w:p w14:paraId="6EFE9193" w14:textId="77777777" w:rsidR="008C2CB8" w:rsidRPr="008C2CB8" w:rsidRDefault="002171EB" w:rsidP="002E14C0">
      <w:pPr>
        <w:pStyle w:val="Akapitzlist"/>
        <w:widowControl w:val="0"/>
        <w:numPr>
          <w:ilvl w:val="1"/>
          <w:numId w:val="24"/>
        </w:numPr>
        <w:tabs>
          <w:tab w:val="clear" w:pos="1440"/>
          <w:tab w:val="left" w:pos="567"/>
          <w:tab w:val="left" w:pos="851"/>
        </w:tabs>
        <w:suppressAutoHyphens/>
        <w:spacing w:after="0" w:line="240" w:lineRule="auto"/>
        <w:ind w:hanging="1014"/>
        <w:jc w:val="both"/>
        <w:rPr>
          <w:rFonts w:ascii="Times New Roman" w:eastAsia="SimSun" w:hAnsi="Times New Roman" w:cs="Times New Roman"/>
          <w:b/>
          <w:bCs/>
          <w:color w:val="000000"/>
          <w:kern w:val="1"/>
          <w:lang w:eastAsia="hi-IN" w:bidi="hi-IN"/>
        </w:rPr>
      </w:pPr>
      <w:r w:rsidRPr="008C2CB8">
        <w:rPr>
          <w:rFonts w:ascii="Times New Roman" w:eastAsia="SimSun" w:hAnsi="Times New Roman" w:cs="Times New Roman"/>
          <w:bCs/>
          <w:color w:val="000000"/>
          <w:kern w:val="1"/>
          <w:lang w:eastAsia="hi-IN" w:bidi="hi-IN"/>
        </w:rPr>
        <w:t xml:space="preserve">nie wykonuje świadczeń </w:t>
      </w:r>
      <w:r w:rsidR="00ED2C77" w:rsidRPr="008C2CB8">
        <w:rPr>
          <w:rFonts w:ascii="Times New Roman" w:eastAsia="SimSun" w:hAnsi="Times New Roman" w:cs="Times New Roman"/>
          <w:bCs/>
          <w:color w:val="000000"/>
          <w:kern w:val="1"/>
          <w:lang w:eastAsia="hi-IN" w:bidi="hi-IN"/>
        </w:rPr>
        <w:t xml:space="preserve">stanowiących przedmiot Umowy </w:t>
      </w:r>
      <w:r w:rsidRPr="008C2CB8">
        <w:rPr>
          <w:rFonts w:ascii="Times New Roman" w:eastAsia="SimSun" w:hAnsi="Times New Roman" w:cs="Times New Roman"/>
          <w:bCs/>
          <w:color w:val="000000"/>
          <w:kern w:val="1"/>
          <w:lang w:eastAsia="hi-IN" w:bidi="hi-IN"/>
        </w:rPr>
        <w:t>w ustalonym terminie</w:t>
      </w:r>
      <w:r w:rsidR="008C2CB8" w:rsidRPr="008C2CB8">
        <w:rPr>
          <w:rFonts w:ascii="Times New Roman" w:eastAsia="SimSun" w:hAnsi="Times New Roman" w:cs="Times New Roman"/>
          <w:bCs/>
          <w:color w:val="000000"/>
          <w:kern w:val="1"/>
          <w:lang w:eastAsia="hi-IN" w:bidi="hi-IN"/>
        </w:rPr>
        <w:t>,</w:t>
      </w:r>
    </w:p>
    <w:p w14:paraId="3723B55B" w14:textId="77777777" w:rsidR="008C2CB8" w:rsidRPr="008C2CB8" w:rsidRDefault="008C2CB8" w:rsidP="002E14C0">
      <w:pPr>
        <w:pStyle w:val="Akapitzlist"/>
        <w:widowControl w:val="0"/>
        <w:numPr>
          <w:ilvl w:val="1"/>
          <w:numId w:val="24"/>
        </w:numPr>
        <w:tabs>
          <w:tab w:val="clear" w:pos="1440"/>
          <w:tab w:val="left" w:pos="567"/>
          <w:tab w:val="left" w:pos="851"/>
        </w:tabs>
        <w:suppressAutoHyphens/>
        <w:spacing w:after="0" w:line="240" w:lineRule="auto"/>
        <w:ind w:left="851" w:hanging="425"/>
        <w:jc w:val="both"/>
        <w:rPr>
          <w:rFonts w:ascii="Times New Roman" w:eastAsia="SimSun" w:hAnsi="Times New Roman" w:cs="Times New Roman"/>
          <w:b/>
          <w:bCs/>
          <w:color w:val="000000"/>
          <w:kern w:val="1"/>
          <w:lang w:eastAsia="hi-IN" w:bidi="hi-IN"/>
        </w:rPr>
      </w:pPr>
      <w:r w:rsidRPr="008C2CB8">
        <w:rPr>
          <w:rFonts w:ascii="Times New Roman" w:eastAsia="Calibri" w:hAnsi="Times New Roman" w:cs="Times New Roman"/>
        </w:rPr>
        <w:t>odmówił poddania się kontroli, do której Zleceniodawca jest uprawniony na podstawie</w:t>
      </w:r>
      <w:r w:rsidR="002E14C0">
        <w:rPr>
          <w:rFonts w:ascii="Times New Roman" w:eastAsia="Calibri" w:hAnsi="Times New Roman" w:cs="Times New Roman"/>
        </w:rPr>
        <w:t xml:space="preserve"> </w:t>
      </w:r>
      <w:r w:rsidRPr="008C2CB8">
        <w:rPr>
          <w:rFonts w:ascii="Times New Roman" w:eastAsia="Calibri" w:hAnsi="Times New Roman" w:cs="Times New Roman"/>
        </w:rPr>
        <w:t xml:space="preserve">Umowy lub nie wykonał zaleceń pokontrolnych, </w:t>
      </w:r>
    </w:p>
    <w:p w14:paraId="6FF12EC2" w14:textId="77777777" w:rsidR="00ED2C77" w:rsidRPr="002E14C0" w:rsidRDefault="001D62FE" w:rsidP="002E14C0">
      <w:pPr>
        <w:pStyle w:val="Akapitzlist"/>
        <w:widowControl w:val="0"/>
        <w:numPr>
          <w:ilvl w:val="1"/>
          <w:numId w:val="24"/>
        </w:numPr>
        <w:tabs>
          <w:tab w:val="clear" w:pos="1440"/>
          <w:tab w:val="left" w:pos="567"/>
          <w:tab w:val="left" w:pos="851"/>
        </w:tabs>
        <w:suppressAutoHyphens/>
        <w:spacing w:after="0" w:line="240" w:lineRule="auto"/>
        <w:ind w:hanging="1014"/>
        <w:jc w:val="both"/>
        <w:rPr>
          <w:rFonts w:ascii="Times New Roman" w:eastAsia="SimSun" w:hAnsi="Times New Roman" w:cs="Times New Roman"/>
          <w:b/>
          <w:bCs/>
          <w:color w:val="000000"/>
          <w:kern w:val="1"/>
          <w:lang w:eastAsia="hi-IN" w:bidi="hi-IN"/>
        </w:rPr>
      </w:pPr>
      <w:r w:rsidRPr="008C2CB8">
        <w:rPr>
          <w:rFonts w:ascii="Times New Roman" w:eastAsia="Calibri" w:hAnsi="Times New Roman" w:cs="Times New Roman"/>
        </w:rPr>
        <w:t xml:space="preserve">utracił uprawnienia do wykonywania świadczeń zdrowotnych objętych Umową. </w:t>
      </w:r>
    </w:p>
    <w:p w14:paraId="129BCC5A" w14:textId="77777777" w:rsidR="002E14C0" w:rsidRPr="002E14C0" w:rsidRDefault="002E14C0" w:rsidP="002E14C0">
      <w:pPr>
        <w:pStyle w:val="Akapitzlist"/>
        <w:widowControl w:val="0"/>
        <w:numPr>
          <w:ilvl w:val="0"/>
          <w:numId w:val="5"/>
        </w:numPr>
        <w:tabs>
          <w:tab w:val="clear" w:pos="720"/>
          <w:tab w:val="num" w:pos="426"/>
        </w:tabs>
        <w:suppressAutoHyphens/>
        <w:spacing w:after="0" w:line="240" w:lineRule="auto"/>
        <w:ind w:left="426" w:hanging="426"/>
        <w:jc w:val="both"/>
        <w:rPr>
          <w:rFonts w:ascii="Times New Roman" w:eastAsia="SimSun" w:hAnsi="Times New Roman" w:cs="Times New Roman"/>
          <w:b/>
          <w:bCs/>
          <w:color w:val="000000"/>
          <w:kern w:val="1"/>
          <w:lang w:eastAsia="hi-IN" w:bidi="hi-IN"/>
        </w:rPr>
      </w:pPr>
      <w:r w:rsidRPr="002E14C0">
        <w:rPr>
          <w:rFonts w:ascii="Times New Roman" w:eastAsia="SimSun" w:hAnsi="Times New Roman" w:cs="Times New Roman"/>
          <w:color w:val="000000"/>
          <w:kern w:val="1"/>
          <w:lang w:eastAsia="hi-IN" w:bidi="hi-IN"/>
        </w:rPr>
        <w:t>Zleceniobiorca</w:t>
      </w:r>
      <w:r w:rsidRPr="002E14C0">
        <w:rPr>
          <w:rFonts w:ascii="Times New Roman" w:eastAsia="SimSun" w:hAnsi="Times New Roman" w:cs="Times New Roman"/>
          <w:bCs/>
          <w:color w:val="000000"/>
          <w:kern w:val="1"/>
          <w:lang w:eastAsia="hi-IN" w:bidi="hi-IN"/>
        </w:rPr>
        <w:t xml:space="preserve"> będzie uprawniony do wypowiedzenia Umowy ze skutkiem natychmiastowym w drodze pisemnego powiadomienia w przypadku, gdy Zleceniodawca </w:t>
      </w:r>
      <w:r w:rsidRPr="002E14C0">
        <w:rPr>
          <w:rFonts w:ascii="Times New Roman" w:eastAsia="Calibri" w:hAnsi="Times New Roman" w:cs="Times New Roman"/>
        </w:rPr>
        <w:t xml:space="preserve">zalega z wypłatą wynagrodzenia więcej niż 60 dni. </w:t>
      </w:r>
    </w:p>
    <w:p w14:paraId="7DFB668B" w14:textId="77777777" w:rsidR="002171EB" w:rsidRPr="002E14C0" w:rsidRDefault="002171EB" w:rsidP="002E14C0">
      <w:pPr>
        <w:pStyle w:val="Akapitzlist"/>
        <w:widowControl w:val="0"/>
        <w:numPr>
          <w:ilvl w:val="0"/>
          <w:numId w:val="5"/>
        </w:numPr>
        <w:tabs>
          <w:tab w:val="clear" w:pos="720"/>
          <w:tab w:val="num" w:pos="426"/>
        </w:tabs>
        <w:suppressAutoHyphens/>
        <w:spacing w:after="0" w:line="240" w:lineRule="auto"/>
        <w:ind w:left="426" w:hanging="426"/>
        <w:jc w:val="both"/>
        <w:rPr>
          <w:rFonts w:ascii="Times New Roman" w:eastAsia="SimSun" w:hAnsi="Times New Roman" w:cs="Times New Roman"/>
          <w:b/>
          <w:bCs/>
          <w:color w:val="000000"/>
          <w:kern w:val="1"/>
          <w:lang w:eastAsia="hi-IN" w:bidi="hi-IN"/>
        </w:rPr>
      </w:pPr>
      <w:r w:rsidRPr="002E14C0">
        <w:rPr>
          <w:rFonts w:ascii="Times New Roman" w:eastAsia="SimSun" w:hAnsi="Times New Roman" w:cs="Times New Roman"/>
          <w:bCs/>
          <w:color w:val="000000"/>
          <w:kern w:val="1"/>
          <w:lang w:eastAsia="hi-IN" w:bidi="hi-IN"/>
        </w:rPr>
        <w:t xml:space="preserve">Zleceniobiorca na polecenie Zleceniodawcy ma obowiązek wykonać świadczenia zlecone przed rozwiązaniem </w:t>
      </w:r>
      <w:r w:rsidR="00ED2C77" w:rsidRPr="002E14C0">
        <w:rPr>
          <w:rFonts w:ascii="Times New Roman" w:eastAsia="SimSun" w:hAnsi="Times New Roman" w:cs="Times New Roman"/>
          <w:bCs/>
          <w:color w:val="000000"/>
          <w:kern w:val="1"/>
          <w:lang w:eastAsia="hi-IN" w:bidi="hi-IN"/>
        </w:rPr>
        <w:t>U</w:t>
      </w:r>
      <w:r w:rsidRPr="002E14C0">
        <w:rPr>
          <w:rFonts w:ascii="Times New Roman" w:eastAsia="SimSun" w:hAnsi="Times New Roman" w:cs="Times New Roman"/>
          <w:bCs/>
          <w:color w:val="000000"/>
          <w:kern w:val="1"/>
          <w:lang w:eastAsia="hi-IN" w:bidi="hi-IN"/>
        </w:rPr>
        <w:t xml:space="preserve">mowy także po jej rozwiązaniu. Dla wykonania i rozliczenia wykonanych </w:t>
      </w:r>
      <w:r w:rsidR="001D62FE" w:rsidRPr="002E14C0">
        <w:rPr>
          <w:rFonts w:ascii="Times New Roman" w:eastAsia="SimSun" w:hAnsi="Times New Roman" w:cs="Times New Roman"/>
          <w:bCs/>
          <w:color w:val="000000"/>
          <w:kern w:val="1"/>
          <w:lang w:eastAsia="hi-IN" w:bidi="hi-IN"/>
        </w:rPr>
        <w:t xml:space="preserve">po rozwiązaniu Umowy </w:t>
      </w:r>
      <w:r w:rsidRPr="002E14C0">
        <w:rPr>
          <w:rFonts w:ascii="Times New Roman" w:eastAsia="SimSun" w:hAnsi="Times New Roman" w:cs="Times New Roman"/>
          <w:bCs/>
          <w:color w:val="000000"/>
          <w:kern w:val="1"/>
          <w:lang w:eastAsia="hi-IN" w:bidi="hi-IN"/>
        </w:rPr>
        <w:t xml:space="preserve">świadczeń stosuje się odpowiednio postanowienia </w:t>
      </w:r>
      <w:r w:rsidR="00ED2C77" w:rsidRPr="002E14C0">
        <w:rPr>
          <w:rFonts w:ascii="Times New Roman" w:eastAsia="SimSun" w:hAnsi="Times New Roman" w:cs="Times New Roman"/>
          <w:bCs/>
          <w:color w:val="000000"/>
          <w:kern w:val="1"/>
          <w:lang w:eastAsia="hi-IN" w:bidi="hi-IN"/>
        </w:rPr>
        <w:t>U</w:t>
      </w:r>
      <w:r w:rsidRPr="002E14C0">
        <w:rPr>
          <w:rFonts w:ascii="Times New Roman" w:eastAsia="SimSun" w:hAnsi="Times New Roman" w:cs="Times New Roman"/>
          <w:bCs/>
          <w:color w:val="000000"/>
          <w:kern w:val="1"/>
          <w:lang w:eastAsia="hi-IN" w:bidi="hi-IN"/>
        </w:rPr>
        <w:t>mowy.</w:t>
      </w:r>
    </w:p>
    <w:p w14:paraId="3099D823" w14:textId="77777777" w:rsidR="002171EB" w:rsidRDefault="002171EB" w:rsidP="00BB03AF">
      <w:pPr>
        <w:widowControl w:val="0"/>
        <w:suppressAutoHyphens/>
        <w:spacing w:after="0" w:line="240" w:lineRule="auto"/>
        <w:jc w:val="both"/>
        <w:rPr>
          <w:rFonts w:ascii="Times New Roman" w:eastAsia="SimSun" w:hAnsi="Times New Roman" w:cs="Times New Roman"/>
          <w:bCs/>
          <w:color w:val="000000"/>
          <w:kern w:val="1"/>
          <w:lang w:eastAsia="hi-IN" w:bidi="hi-IN"/>
        </w:rPr>
      </w:pPr>
    </w:p>
    <w:p w14:paraId="3F5876A8" w14:textId="77777777" w:rsidR="00245F69" w:rsidRDefault="00245F69" w:rsidP="00BB03AF">
      <w:pPr>
        <w:widowControl w:val="0"/>
        <w:suppressAutoHyphens/>
        <w:spacing w:after="0" w:line="240" w:lineRule="auto"/>
        <w:jc w:val="both"/>
        <w:rPr>
          <w:rFonts w:ascii="Times New Roman" w:eastAsia="SimSun" w:hAnsi="Times New Roman" w:cs="Times New Roman"/>
          <w:bCs/>
          <w:color w:val="000000"/>
          <w:kern w:val="1"/>
          <w:lang w:eastAsia="hi-IN" w:bidi="hi-IN"/>
        </w:rPr>
      </w:pPr>
    </w:p>
    <w:p w14:paraId="30A92561" w14:textId="77777777" w:rsidR="00245F69" w:rsidRDefault="00245F69" w:rsidP="00BB03AF">
      <w:pPr>
        <w:widowControl w:val="0"/>
        <w:suppressAutoHyphens/>
        <w:spacing w:after="0" w:line="240" w:lineRule="auto"/>
        <w:jc w:val="both"/>
        <w:rPr>
          <w:rFonts w:ascii="Times New Roman" w:eastAsia="SimSun" w:hAnsi="Times New Roman" w:cs="Times New Roman"/>
          <w:bCs/>
          <w:color w:val="000000"/>
          <w:kern w:val="1"/>
          <w:lang w:eastAsia="hi-IN" w:bidi="hi-IN"/>
        </w:rPr>
      </w:pPr>
    </w:p>
    <w:p w14:paraId="3016CB84" w14:textId="77777777" w:rsidR="00245F69" w:rsidRPr="00EA6DAC" w:rsidRDefault="00245F69" w:rsidP="00BB03AF">
      <w:pPr>
        <w:widowControl w:val="0"/>
        <w:suppressAutoHyphens/>
        <w:spacing w:after="0" w:line="240" w:lineRule="auto"/>
        <w:jc w:val="both"/>
        <w:rPr>
          <w:rFonts w:ascii="Times New Roman" w:eastAsia="SimSun" w:hAnsi="Times New Roman" w:cs="Times New Roman"/>
          <w:bCs/>
          <w:color w:val="000000"/>
          <w:kern w:val="1"/>
          <w:lang w:eastAsia="hi-IN" w:bidi="hi-IN"/>
        </w:rPr>
      </w:pPr>
    </w:p>
    <w:p w14:paraId="19057116" w14:textId="77777777" w:rsidR="002171EB" w:rsidRPr="00EA6DAC" w:rsidRDefault="00EA6DAC"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 1</w:t>
      </w:r>
      <w:r w:rsidR="005D6E1C">
        <w:rPr>
          <w:rFonts w:ascii="Times New Roman" w:eastAsia="SimSun" w:hAnsi="Times New Roman" w:cs="Times New Roman"/>
          <w:b/>
          <w:color w:val="000000"/>
          <w:kern w:val="1"/>
          <w:lang w:eastAsia="hi-IN" w:bidi="hi-IN"/>
        </w:rPr>
        <w:t>2</w:t>
      </w:r>
    </w:p>
    <w:p w14:paraId="00D01F94" w14:textId="77777777" w:rsidR="002171EB" w:rsidRPr="00EA6DAC" w:rsidRDefault="002171EB" w:rsidP="00BB03AF">
      <w:pPr>
        <w:widowControl w:val="0"/>
        <w:suppressAutoHyphens/>
        <w:spacing w:after="0" w:line="240" w:lineRule="auto"/>
        <w:jc w:val="center"/>
        <w:rPr>
          <w:rFonts w:ascii="Times New Roman" w:eastAsia="SimSun" w:hAnsi="Times New Roman" w:cs="Times New Roman"/>
          <w:b/>
          <w:color w:val="000000"/>
          <w:kern w:val="1"/>
          <w:lang w:eastAsia="hi-IN" w:bidi="hi-IN"/>
        </w:rPr>
      </w:pPr>
      <w:r w:rsidRPr="00EA6DAC">
        <w:rPr>
          <w:rFonts w:ascii="Times New Roman" w:eastAsia="SimSun" w:hAnsi="Times New Roman" w:cs="Times New Roman"/>
          <w:b/>
          <w:color w:val="000000"/>
          <w:kern w:val="1"/>
          <w:lang w:eastAsia="hi-IN" w:bidi="hi-IN"/>
        </w:rPr>
        <w:t xml:space="preserve"> Postanowienia końcowe</w:t>
      </w:r>
    </w:p>
    <w:p w14:paraId="4B58284A" w14:textId="77777777" w:rsidR="00F602CF" w:rsidRDefault="009D1EC0" w:rsidP="00F602CF">
      <w:pPr>
        <w:widowControl w:val="0"/>
        <w:numPr>
          <w:ilvl w:val="0"/>
          <w:numId w:val="6"/>
        </w:numPr>
        <w:suppressAutoHyphens/>
        <w:spacing w:after="0" w:line="240" w:lineRule="auto"/>
        <w:ind w:left="426" w:hanging="426"/>
        <w:jc w:val="both"/>
        <w:rPr>
          <w:rFonts w:ascii="Times New Roman" w:eastAsia="SimSun" w:hAnsi="Times New Roman" w:cs="Times New Roman"/>
          <w:color w:val="000000"/>
          <w:kern w:val="1"/>
          <w:lang w:eastAsia="hi-IN" w:bidi="hi-IN"/>
        </w:rPr>
      </w:pPr>
      <w:r>
        <w:rPr>
          <w:rFonts w:ascii="Times New Roman" w:eastAsia="SimSun" w:hAnsi="Times New Roman" w:cs="Times New Roman"/>
          <w:color w:val="000000"/>
          <w:kern w:val="1"/>
          <w:lang w:eastAsia="hi-IN" w:bidi="hi-IN"/>
        </w:rPr>
        <w:t>Wszelkie zmiany U</w:t>
      </w:r>
      <w:r w:rsidR="002171EB" w:rsidRPr="00EA6DAC">
        <w:rPr>
          <w:rFonts w:ascii="Times New Roman" w:eastAsia="SimSun" w:hAnsi="Times New Roman" w:cs="Times New Roman"/>
          <w:color w:val="000000"/>
          <w:kern w:val="1"/>
          <w:lang w:eastAsia="hi-IN" w:bidi="hi-IN"/>
        </w:rPr>
        <w:t xml:space="preserve">mowy </w:t>
      </w:r>
      <w:r>
        <w:rPr>
          <w:rFonts w:ascii="Times New Roman" w:eastAsia="SimSun" w:hAnsi="Times New Roman" w:cs="Times New Roman"/>
          <w:color w:val="000000"/>
          <w:kern w:val="1"/>
          <w:lang w:eastAsia="hi-IN" w:bidi="hi-IN"/>
        </w:rPr>
        <w:t xml:space="preserve">i oświadczenia składana w związku z jej wykonywaniem </w:t>
      </w:r>
      <w:r w:rsidR="002171EB" w:rsidRPr="00EA6DAC">
        <w:rPr>
          <w:rFonts w:ascii="Times New Roman" w:eastAsia="SimSun" w:hAnsi="Times New Roman" w:cs="Times New Roman"/>
          <w:color w:val="000000"/>
          <w:kern w:val="1"/>
          <w:lang w:eastAsia="hi-IN" w:bidi="hi-IN"/>
        </w:rPr>
        <w:t>wymagają formy pisemnej pod rygorem nieważności.</w:t>
      </w:r>
    </w:p>
    <w:p w14:paraId="100E6937" w14:textId="77777777" w:rsidR="00F602CF" w:rsidRPr="00F602CF" w:rsidRDefault="00F602CF" w:rsidP="00F602CF">
      <w:pPr>
        <w:widowControl w:val="0"/>
        <w:numPr>
          <w:ilvl w:val="0"/>
          <w:numId w:val="6"/>
        </w:numPr>
        <w:suppressAutoHyphens/>
        <w:spacing w:after="0" w:line="240" w:lineRule="auto"/>
        <w:ind w:left="426" w:hanging="426"/>
        <w:jc w:val="both"/>
        <w:rPr>
          <w:rFonts w:ascii="Times New Roman" w:eastAsia="SimSun" w:hAnsi="Times New Roman" w:cs="Times New Roman"/>
          <w:color w:val="000000"/>
          <w:kern w:val="1"/>
          <w:lang w:eastAsia="hi-IN" w:bidi="hi-IN"/>
        </w:rPr>
      </w:pPr>
      <w:r w:rsidRPr="00F602CF">
        <w:rPr>
          <w:rFonts w:ascii="Times New Roman" w:hAnsi="Times New Roman" w:cs="Times New Roman"/>
        </w:rPr>
        <w:t xml:space="preserve">W sprawach nieuregulowanych </w:t>
      </w:r>
      <w:r>
        <w:rPr>
          <w:rFonts w:ascii="Times New Roman" w:hAnsi="Times New Roman" w:cs="Times New Roman"/>
        </w:rPr>
        <w:t xml:space="preserve">Umową </w:t>
      </w:r>
      <w:r w:rsidRPr="00F602CF">
        <w:rPr>
          <w:rFonts w:ascii="Times New Roman" w:hAnsi="Times New Roman" w:cs="Times New Roman"/>
        </w:rPr>
        <w:t>mają zastosowanie odpowiednie przepisy w szczególności: ustawy o działalności leczniczej, ustawy o Prawach Pacjenta i Rzeczniku Praw Pacjenta, ogólnego rozporządzenia o ochronie danych, rozporządzenia Ministra Zdrowia w sprawie rodzajów i zakresu dokumentacji medycznej oraz sposobu jej przetwarzania oraz kodeksu cywilnego.</w:t>
      </w:r>
    </w:p>
    <w:p w14:paraId="13E7291E" w14:textId="77777777" w:rsidR="00F602CF" w:rsidRDefault="002171EB" w:rsidP="00F602CF">
      <w:pPr>
        <w:widowControl w:val="0"/>
        <w:numPr>
          <w:ilvl w:val="0"/>
          <w:numId w:val="6"/>
        </w:numPr>
        <w:suppressAutoHyphens/>
        <w:spacing w:after="0" w:line="240" w:lineRule="auto"/>
        <w:ind w:left="426" w:hanging="426"/>
        <w:jc w:val="both"/>
        <w:rPr>
          <w:rFonts w:ascii="Times New Roman" w:eastAsia="SimSun" w:hAnsi="Times New Roman" w:cs="Times New Roman"/>
          <w:color w:val="000000"/>
          <w:kern w:val="1"/>
          <w:lang w:eastAsia="hi-IN" w:bidi="hi-IN"/>
        </w:rPr>
      </w:pPr>
      <w:r w:rsidRPr="001D62FE">
        <w:rPr>
          <w:rFonts w:ascii="Times New Roman" w:eastAsia="SimSun" w:hAnsi="Times New Roman" w:cs="Times New Roman"/>
          <w:color w:val="000000"/>
          <w:kern w:val="1"/>
          <w:lang w:eastAsia="hi-IN" w:bidi="hi-IN"/>
        </w:rPr>
        <w:t>Wszelkie spory powstałe w związku z r</w:t>
      </w:r>
      <w:r w:rsidR="00EA6DAC" w:rsidRPr="001D62FE">
        <w:rPr>
          <w:rFonts w:ascii="Times New Roman" w:eastAsia="SimSun" w:hAnsi="Times New Roman" w:cs="Times New Roman"/>
          <w:color w:val="000000"/>
          <w:kern w:val="1"/>
          <w:lang w:eastAsia="hi-IN" w:bidi="hi-IN"/>
        </w:rPr>
        <w:t xml:space="preserve">ealizacją umowy rozstrzygać będzie sąd powszechny właściwy miejscowo dla </w:t>
      </w:r>
      <w:r w:rsidRPr="001D62FE">
        <w:rPr>
          <w:rFonts w:ascii="Times New Roman" w:eastAsia="SimSun" w:hAnsi="Times New Roman" w:cs="Times New Roman"/>
          <w:color w:val="000000"/>
          <w:kern w:val="1"/>
          <w:lang w:eastAsia="hi-IN" w:bidi="hi-IN"/>
        </w:rPr>
        <w:t>Zleceniodawcy.</w:t>
      </w:r>
    </w:p>
    <w:p w14:paraId="262117FA" w14:textId="77777777" w:rsidR="00F602CF" w:rsidRPr="008C2CB8" w:rsidRDefault="00F602CF" w:rsidP="008C2CB8">
      <w:pPr>
        <w:widowControl w:val="0"/>
        <w:numPr>
          <w:ilvl w:val="0"/>
          <w:numId w:val="6"/>
        </w:numPr>
        <w:suppressAutoHyphens/>
        <w:spacing w:after="0" w:line="240" w:lineRule="auto"/>
        <w:ind w:left="426" w:hanging="426"/>
        <w:jc w:val="both"/>
        <w:rPr>
          <w:rFonts w:ascii="Times New Roman" w:eastAsia="SimSun" w:hAnsi="Times New Roman" w:cs="Times New Roman"/>
          <w:color w:val="000000"/>
          <w:kern w:val="1"/>
          <w:lang w:eastAsia="hi-IN" w:bidi="hi-IN"/>
        </w:rPr>
      </w:pPr>
      <w:r w:rsidRPr="008C2CB8">
        <w:rPr>
          <w:rFonts w:ascii="Times New Roman" w:eastAsia="Calibri" w:hAnsi="Times New Roman" w:cs="Times New Roman"/>
          <w:bCs/>
        </w:rPr>
        <w:t xml:space="preserve">Zleceniobiorca zobowiązuje się nie podejmować czynności prawnych mających na celu zmianę wierzyciela (w szczególności zawierać Umowy przelewu), chyba że na powyższe wyrazi zgodę </w:t>
      </w:r>
      <w:r w:rsidR="00EF5BFF" w:rsidRPr="008C2CB8">
        <w:rPr>
          <w:rFonts w:ascii="Times New Roman" w:eastAsia="Calibri" w:hAnsi="Times New Roman" w:cs="Times New Roman"/>
          <w:bCs/>
        </w:rPr>
        <w:t>Zleceniodawca</w:t>
      </w:r>
      <w:r w:rsidRPr="008C2CB8">
        <w:rPr>
          <w:rFonts w:ascii="Times New Roman" w:eastAsia="Calibri" w:hAnsi="Times New Roman" w:cs="Times New Roman"/>
          <w:bCs/>
        </w:rPr>
        <w:t xml:space="preserve"> w formie pisemnej pod rygorem nieważności, z uwzględnieniem art. 54 ust. 5 ustawy z dnia 15 kwietnia 2011 r. o działalności leczniczej.</w:t>
      </w:r>
    </w:p>
    <w:p w14:paraId="5EA18E83" w14:textId="77777777" w:rsidR="00D42B70" w:rsidRPr="00D42B70" w:rsidRDefault="002171EB" w:rsidP="00BB03AF">
      <w:pPr>
        <w:widowControl w:val="0"/>
        <w:numPr>
          <w:ilvl w:val="0"/>
          <w:numId w:val="6"/>
        </w:numPr>
        <w:suppressAutoHyphens/>
        <w:spacing w:after="0" w:line="240" w:lineRule="auto"/>
        <w:ind w:left="426" w:hanging="426"/>
        <w:jc w:val="both"/>
        <w:rPr>
          <w:rFonts w:ascii="Times New Roman" w:eastAsia="SimSun" w:hAnsi="Times New Roman" w:cs="Times New Roman"/>
          <w:color w:val="000000"/>
          <w:kern w:val="1"/>
          <w:lang w:eastAsia="hi-IN" w:bidi="hi-IN"/>
        </w:rPr>
      </w:pPr>
      <w:r w:rsidRPr="001D62FE">
        <w:rPr>
          <w:rFonts w:ascii="Times New Roman" w:eastAsia="SimSun" w:hAnsi="Times New Roman" w:cs="Times New Roman"/>
          <w:color w:val="000000"/>
          <w:kern w:val="1"/>
          <w:lang w:eastAsia="hi-IN" w:bidi="hi-IN"/>
        </w:rPr>
        <w:t>Umowa zostaje sporządzona w dwóch jednobrzmiących egzemplarzach - p</w:t>
      </w:r>
      <w:r w:rsidR="00EA6DAC" w:rsidRPr="001D62FE">
        <w:rPr>
          <w:rFonts w:ascii="Times New Roman" w:eastAsia="SimSun" w:hAnsi="Times New Roman" w:cs="Times New Roman"/>
          <w:color w:val="000000"/>
          <w:kern w:val="1"/>
          <w:lang w:eastAsia="hi-IN" w:bidi="hi-IN"/>
        </w:rPr>
        <w:t>o jednym dla każdej Stron.</w:t>
      </w:r>
    </w:p>
    <w:p w14:paraId="76E5165F" w14:textId="77777777" w:rsidR="002171EB" w:rsidRPr="001D62FE" w:rsidRDefault="00EA6DAC" w:rsidP="00BB03AF">
      <w:pPr>
        <w:widowControl w:val="0"/>
        <w:numPr>
          <w:ilvl w:val="0"/>
          <w:numId w:val="6"/>
        </w:numPr>
        <w:suppressAutoHyphens/>
        <w:spacing w:after="0" w:line="240" w:lineRule="auto"/>
        <w:ind w:left="426" w:hanging="426"/>
        <w:jc w:val="both"/>
        <w:rPr>
          <w:rFonts w:ascii="Times New Roman" w:eastAsia="SimSun" w:hAnsi="Times New Roman" w:cs="Times New Roman"/>
          <w:color w:val="000000"/>
          <w:kern w:val="1"/>
          <w:lang w:eastAsia="hi-IN" w:bidi="hi-IN"/>
        </w:rPr>
      </w:pPr>
      <w:r w:rsidRPr="001D62FE">
        <w:rPr>
          <w:rFonts w:ascii="Times New Roman" w:eastAsia="SimSun" w:hAnsi="Times New Roman" w:cs="Times New Roman"/>
          <w:color w:val="000000"/>
          <w:kern w:val="1"/>
          <w:lang w:eastAsia="hi-IN" w:bidi="hi-IN"/>
        </w:rPr>
        <w:t>Integralną część U</w:t>
      </w:r>
      <w:r w:rsidR="002171EB" w:rsidRPr="001D62FE">
        <w:rPr>
          <w:rFonts w:ascii="Times New Roman" w:eastAsia="SimSun" w:hAnsi="Times New Roman" w:cs="Times New Roman"/>
          <w:color w:val="000000"/>
          <w:kern w:val="1"/>
          <w:lang w:eastAsia="hi-IN" w:bidi="hi-IN"/>
        </w:rPr>
        <w:t xml:space="preserve">mowy stanowią: </w:t>
      </w:r>
    </w:p>
    <w:p w14:paraId="4D983219" w14:textId="77777777" w:rsidR="00A1388F" w:rsidRDefault="00A1388F" w:rsidP="00BB03AF">
      <w:pPr>
        <w:pStyle w:val="Akapitzlist"/>
        <w:widowControl w:val="0"/>
        <w:numPr>
          <w:ilvl w:val="0"/>
          <w:numId w:val="9"/>
        </w:numPr>
        <w:suppressAutoHyphens/>
        <w:spacing w:after="0" w:line="240" w:lineRule="auto"/>
        <w:rPr>
          <w:rFonts w:ascii="Times New Roman" w:eastAsia="SimSun" w:hAnsi="Times New Roman" w:cs="Times New Roman"/>
          <w:color w:val="000000"/>
          <w:kern w:val="1"/>
          <w:lang w:eastAsia="hi-IN" w:bidi="hi-IN"/>
        </w:rPr>
      </w:pPr>
      <w:r>
        <w:rPr>
          <w:rFonts w:ascii="Times New Roman" w:eastAsia="SimSun" w:hAnsi="Times New Roman" w:cs="Times New Roman"/>
          <w:color w:val="000000"/>
          <w:kern w:val="1"/>
          <w:lang w:eastAsia="hi-IN" w:bidi="hi-IN"/>
        </w:rPr>
        <w:t>Załącznik nr 1- Formularz ofertowy</w:t>
      </w:r>
      <w:r w:rsidR="00604A20">
        <w:rPr>
          <w:rFonts w:ascii="Times New Roman" w:eastAsia="SimSun" w:hAnsi="Times New Roman" w:cs="Times New Roman"/>
          <w:color w:val="000000"/>
          <w:kern w:val="1"/>
          <w:lang w:eastAsia="hi-IN" w:bidi="hi-IN"/>
        </w:rPr>
        <w:t>,</w:t>
      </w:r>
    </w:p>
    <w:p w14:paraId="62C6BF06" w14:textId="77777777" w:rsidR="00A1388F" w:rsidRDefault="00A1388F" w:rsidP="00BB03AF">
      <w:pPr>
        <w:pStyle w:val="Akapitzlist"/>
        <w:widowControl w:val="0"/>
        <w:numPr>
          <w:ilvl w:val="0"/>
          <w:numId w:val="9"/>
        </w:numPr>
        <w:suppressAutoHyphens/>
        <w:spacing w:after="0" w:line="240" w:lineRule="auto"/>
        <w:rPr>
          <w:rFonts w:ascii="Times New Roman" w:eastAsia="SimSun" w:hAnsi="Times New Roman" w:cs="Times New Roman"/>
          <w:color w:val="000000"/>
          <w:kern w:val="1"/>
          <w:lang w:eastAsia="hi-IN" w:bidi="hi-IN"/>
        </w:rPr>
      </w:pPr>
      <w:r>
        <w:rPr>
          <w:rFonts w:ascii="Times New Roman" w:eastAsia="SimSun" w:hAnsi="Times New Roman" w:cs="Times New Roman"/>
          <w:color w:val="000000"/>
          <w:kern w:val="1"/>
          <w:lang w:eastAsia="hi-IN" w:bidi="hi-IN"/>
        </w:rPr>
        <w:t>Załącznik nr 2 – Formularz cenow</w:t>
      </w:r>
      <w:r w:rsidR="00341429">
        <w:rPr>
          <w:rFonts w:ascii="Times New Roman" w:eastAsia="SimSun" w:hAnsi="Times New Roman" w:cs="Times New Roman"/>
          <w:color w:val="000000"/>
          <w:kern w:val="1"/>
          <w:lang w:eastAsia="hi-IN" w:bidi="hi-IN"/>
        </w:rPr>
        <w:t>y</w:t>
      </w:r>
      <w:r w:rsidR="00604A20">
        <w:rPr>
          <w:rFonts w:ascii="Times New Roman" w:eastAsia="SimSun" w:hAnsi="Times New Roman" w:cs="Times New Roman"/>
          <w:color w:val="000000"/>
          <w:kern w:val="1"/>
          <w:lang w:eastAsia="hi-IN" w:bidi="hi-IN"/>
        </w:rPr>
        <w:t>,</w:t>
      </w:r>
    </w:p>
    <w:p w14:paraId="7D9B3021" w14:textId="77777777" w:rsidR="00A1388F" w:rsidRDefault="002171EB" w:rsidP="00BB03AF">
      <w:pPr>
        <w:pStyle w:val="Akapitzlist"/>
        <w:widowControl w:val="0"/>
        <w:numPr>
          <w:ilvl w:val="0"/>
          <w:numId w:val="9"/>
        </w:numPr>
        <w:suppressAutoHyphens/>
        <w:spacing w:after="0" w:line="240" w:lineRule="auto"/>
        <w:rPr>
          <w:rFonts w:ascii="Times New Roman" w:eastAsia="SimSun" w:hAnsi="Times New Roman" w:cs="Times New Roman"/>
          <w:color w:val="000000"/>
          <w:kern w:val="1"/>
          <w:lang w:eastAsia="hi-IN" w:bidi="hi-IN"/>
        </w:rPr>
      </w:pPr>
      <w:r w:rsidRPr="00341429">
        <w:rPr>
          <w:rFonts w:ascii="Times New Roman" w:eastAsia="SimSun" w:hAnsi="Times New Roman" w:cs="Times New Roman"/>
          <w:color w:val="000000"/>
          <w:kern w:val="1"/>
          <w:lang w:eastAsia="hi-IN" w:bidi="hi-IN"/>
        </w:rPr>
        <w:t xml:space="preserve">Załącznik nr </w:t>
      </w:r>
      <w:r w:rsidR="00A1388F" w:rsidRPr="00341429">
        <w:rPr>
          <w:rFonts w:ascii="Times New Roman" w:eastAsia="SimSun" w:hAnsi="Times New Roman" w:cs="Times New Roman"/>
          <w:color w:val="000000"/>
          <w:kern w:val="1"/>
          <w:lang w:eastAsia="hi-IN" w:bidi="hi-IN"/>
        </w:rPr>
        <w:t>3</w:t>
      </w:r>
      <w:r w:rsidRPr="00341429">
        <w:rPr>
          <w:rFonts w:ascii="Times New Roman" w:eastAsia="SimSun" w:hAnsi="Times New Roman" w:cs="Times New Roman"/>
          <w:color w:val="000000"/>
          <w:kern w:val="1"/>
          <w:lang w:eastAsia="hi-IN" w:bidi="hi-IN"/>
        </w:rPr>
        <w:t xml:space="preserve"> – Kategorie badań</w:t>
      </w:r>
      <w:r w:rsidR="00604A20">
        <w:rPr>
          <w:rFonts w:ascii="Times New Roman" w:eastAsia="SimSun" w:hAnsi="Times New Roman" w:cs="Times New Roman"/>
          <w:color w:val="000000"/>
          <w:kern w:val="1"/>
          <w:lang w:eastAsia="hi-IN" w:bidi="hi-IN"/>
        </w:rPr>
        <w:t>,</w:t>
      </w:r>
    </w:p>
    <w:p w14:paraId="459251DB" w14:textId="77777777" w:rsidR="002171EB" w:rsidRPr="00341429" w:rsidRDefault="002171EB" w:rsidP="00BB03AF">
      <w:pPr>
        <w:pStyle w:val="Akapitzlist"/>
        <w:widowControl w:val="0"/>
        <w:numPr>
          <w:ilvl w:val="0"/>
          <w:numId w:val="9"/>
        </w:numPr>
        <w:suppressAutoHyphens/>
        <w:spacing w:after="0" w:line="240" w:lineRule="auto"/>
        <w:rPr>
          <w:rFonts w:ascii="Times New Roman" w:eastAsia="SimSun" w:hAnsi="Times New Roman" w:cs="Times New Roman"/>
          <w:color w:val="000000"/>
          <w:kern w:val="1"/>
          <w:lang w:eastAsia="hi-IN" w:bidi="hi-IN"/>
        </w:rPr>
      </w:pPr>
      <w:r w:rsidRPr="00341429">
        <w:rPr>
          <w:rFonts w:ascii="Times New Roman" w:eastAsia="SimSun" w:hAnsi="Times New Roman" w:cs="Times New Roman"/>
          <w:color w:val="000000"/>
          <w:kern w:val="1"/>
          <w:lang w:eastAsia="hi-IN" w:bidi="hi-IN"/>
        </w:rPr>
        <w:t xml:space="preserve">Załącznik nr </w:t>
      </w:r>
      <w:r w:rsidR="00A1388F" w:rsidRPr="00341429">
        <w:rPr>
          <w:rFonts w:ascii="Times New Roman" w:eastAsia="SimSun" w:hAnsi="Times New Roman" w:cs="Times New Roman"/>
          <w:color w:val="000000"/>
          <w:kern w:val="1"/>
          <w:lang w:eastAsia="hi-IN" w:bidi="hi-IN"/>
        </w:rPr>
        <w:t>4</w:t>
      </w:r>
      <w:r w:rsidRPr="00341429">
        <w:rPr>
          <w:rFonts w:ascii="Times New Roman" w:eastAsia="SimSun" w:hAnsi="Times New Roman" w:cs="Times New Roman"/>
          <w:color w:val="000000"/>
          <w:kern w:val="1"/>
          <w:lang w:eastAsia="hi-IN" w:bidi="hi-IN"/>
        </w:rPr>
        <w:t xml:space="preserve"> - Zasady bezpiecznego przesyłania wyników badań od Zleceniobiorcy do </w:t>
      </w:r>
    </w:p>
    <w:p w14:paraId="195B1FBE" w14:textId="77777777" w:rsidR="002171EB" w:rsidRDefault="001D62FE" w:rsidP="00BB03AF">
      <w:pPr>
        <w:widowControl w:val="0"/>
        <w:suppressAutoHyphens/>
        <w:spacing w:after="0" w:line="240" w:lineRule="auto"/>
        <w:ind w:left="1418" w:right="-2" w:firstLine="709"/>
        <w:rPr>
          <w:rFonts w:ascii="Times New Roman" w:eastAsia="SimSun" w:hAnsi="Times New Roman" w:cs="Times New Roman"/>
          <w:color w:val="000000"/>
          <w:kern w:val="1"/>
          <w:lang w:eastAsia="hi-IN" w:bidi="hi-IN"/>
        </w:rPr>
      </w:pPr>
      <w:r>
        <w:rPr>
          <w:rFonts w:ascii="Times New Roman" w:eastAsia="SimSun" w:hAnsi="Times New Roman" w:cs="Times New Roman"/>
          <w:color w:val="000000"/>
          <w:kern w:val="1"/>
          <w:lang w:eastAsia="hi-IN" w:bidi="hi-IN"/>
        </w:rPr>
        <w:t xml:space="preserve">       </w:t>
      </w:r>
      <w:r w:rsidR="002171EB" w:rsidRPr="00EA6DAC">
        <w:rPr>
          <w:rFonts w:ascii="Times New Roman" w:eastAsia="SimSun" w:hAnsi="Times New Roman" w:cs="Times New Roman"/>
          <w:color w:val="000000"/>
          <w:kern w:val="1"/>
          <w:lang w:eastAsia="hi-IN" w:bidi="hi-IN"/>
        </w:rPr>
        <w:t>Zleceniodawcy</w:t>
      </w:r>
      <w:r w:rsidR="00604A20">
        <w:rPr>
          <w:rFonts w:ascii="Times New Roman" w:eastAsia="SimSun" w:hAnsi="Times New Roman" w:cs="Times New Roman"/>
          <w:color w:val="000000"/>
          <w:kern w:val="1"/>
          <w:lang w:eastAsia="hi-IN" w:bidi="hi-IN"/>
        </w:rPr>
        <w:t>,</w:t>
      </w:r>
    </w:p>
    <w:p w14:paraId="57DD860D" w14:textId="77777777" w:rsidR="002171EB" w:rsidRDefault="002171EB" w:rsidP="00BB03AF">
      <w:pPr>
        <w:pStyle w:val="Akapitzlist"/>
        <w:widowControl w:val="0"/>
        <w:numPr>
          <w:ilvl w:val="0"/>
          <w:numId w:val="9"/>
        </w:numPr>
        <w:suppressAutoHyphens/>
        <w:spacing w:after="0" w:line="240" w:lineRule="auto"/>
        <w:ind w:right="-2"/>
        <w:rPr>
          <w:rFonts w:ascii="Times New Roman" w:eastAsia="SimSun" w:hAnsi="Times New Roman" w:cs="Times New Roman"/>
          <w:color w:val="000000"/>
          <w:kern w:val="1"/>
          <w:lang w:eastAsia="hi-IN" w:bidi="hi-IN"/>
        </w:rPr>
      </w:pPr>
      <w:r w:rsidRPr="00341429">
        <w:rPr>
          <w:rFonts w:ascii="Times New Roman" w:eastAsia="SimSun" w:hAnsi="Times New Roman" w:cs="Times New Roman"/>
          <w:color w:val="000000"/>
          <w:kern w:val="1"/>
          <w:lang w:eastAsia="hi-IN" w:bidi="hi-IN"/>
        </w:rPr>
        <w:t xml:space="preserve">Załącznik nr </w:t>
      </w:r>
      <w:r w:rsidR="00A1388F" w:rsidRPr="00341429">
        <w:rPr>
          <w:rFonts w:ascii="Times New Roman" w:eastAsia="SimSun" w:hAnsi="Times New Roman" w:cs="Times New Roman"/>
          <w:color w:val="000000"/>
          <w:kern w:val="1"/>
          <w:lang w:eastAsia="hi-IN" w:bidi="hi-IN"/>
        </w:rPr>
        <w:t>5</w:t>
      </w:r>
      <w:r w:rsidR="00604A20">
        <w:rPr>
          <w:rFonts w:ascii="Times New Roman" w:eastAsia="SimSun" w:hAnsi="Times New Roman" w:cs="Times New Roman"/>
          <w:color w:val="000000"/>
          <w:kern w:val="1"/>
          <w:lang w:eastAsia="hi-IN" w:bidi="hi-IN"/>
        </w:rPr>
        <w:t xml:space="preserve"> </w:t>
      </w:r>
      <w:r w:rsidRPr="00341429">
        <w:rPr>
          <w:rFonts w:ascii="Times New Roman" w:eastAsia="SimSun" w:hAnsi="Times New Roman" w:cs="Times New Roman"/>
          <w:color w:val="000000"/>
          <w:kern w:val="1"/>
          <w:lang w:eastAsia="hi-IN" w:bidi="hi-IN"/>
        </w:rPr>
        <w:t>- Zasady bezpieczeństwa</w:t>
      </w:r>
      <w:r w:rsidR="00604A20">
        <w:rPr>
          <w:rFonts w:ascii="Times New Roman" w:eastAsia="SimSun" w:hAnsi="Times New Roman" w:cs="Times New Roman"/>
          <w:color w:val="000000"/>
          <w:kern w:val="1"/>
          <w:lang w:eastAsia="hi-IN" w:bidi="hi-IN"/>
        </w:rPr>
        <w:t>,</w:t>
      </w:r>
    </w:p>
    <w:p w14:paraId="686C8C3E" w14:textId="77777777" w:rsidR="002171EB" w:rsidRDefault="002171EB" w:rsidP="00BB03AF">
      <w:pPr>
        <w:pStyle w:val="Akapitzlist"/>
        <w:widowControl w:val="0"/>
        <w:numPr>
          <w:ilvl w:val="0"/>
          <w:numId w:val="9"/>
        </w:numPr>
        <w:suppressAutoHyphens/>
        <w:spacing w:after="0" w:line="240" w:lineRule="auto"/>
        <w:ind w:right="-2"/>
        <w:rPr>
          <w:rFonts w:ascii="Times New Roman" w:eastAsia="SimSun" w:hAnsi="Times New Roman" w:cs="Times New Roman"/>
          <w:color w:val="000000"/>
          <w:kern w:val="1"/>
          <w:lang w:eastAsia="hi-IN" w:bidi="hi-IN"/>
        </w:rPr>
      </w:pPr>
      <w:r w:rsidRPr="00341429">
        <w:rPr>
          <w:rFonts w:ascii="Times New Roman" w:eastAsia="SimSun" w:hAnsi="Times New Roman" w:cs="Times New Roman"/>
          <w:color w:val="000000"/>
          <w:kern w:val="1"/>
          <w:lang w:eastAsia="hi-IN" w:bidi="hi-IN"/>
        </w:rPr>
        <w:t xml:space="preserve">Załącznik nr </w:t>
      </w:r>
      <w:r w:rsidR="00A1388F" w:rsidRPr="00341429">
        <w:rPr>
          <w:rFonts w:ascii="Times New Roman" w:eastAsia="SimSun" w:hAnsi="Times New Roman" w:cs="Times New Roman"/>
          <w:color w:val="000000"/>
          <w:kern w:val="1"/>
          <w:lang w:eastAsia="hi-IN" w:bidi="hi-IN"/>
        </w:rPr>
        <w:t xml:space="preserve">6 </w:t>
      </w:r>
      <w:r w:rsidRPr="00341429">
        <w:rPr>
          <w:rFonts w:ascii="Times New Roman" w:eastAsia="SimSun" w:hAnsi="Times New Roman" w:cs="Times New Roman"/>
          <w:color w:val="000000"/>
          <w:kern w:val="1"/>
          <w:lang w:eastAsia="hi-IN" w:bidi="hi-IN"/>
        </w:rPr>
        <w:t>- Procedura „ badanie niezgodne”</w:t>
      </w:r>
      <w:r w:rsidR="00604A20">
        <w:rPr>
          <w:rFonts w:ascii="Times New Roman" w:eastAsia="SimSun" w:hAnsi="Times New Roman" w:cs="Times New Roman"/>
          <w:color w:val="000000"/>
          <w:kern w:val="1"/>
          <w:lang w:eastAsia="hi-IN" w:bidi="hi-IN"/>
        </w:rPr>
        <w:t>,</w:t>
      </w:r>
    </w:p>
    <w:p w14:paraId="274D1977" w14:textId="77777777" w:rsidR="002171EB" w:rsidRDefault="002171EB" w:rsidP="00BB03AF">
      <w:pPr>
        <w:pStyle w:val="Akapitzlist"/>
        <w:widowControl w:val="0"/>
        <w:numPr>
          <w:ilvl w:val="0"/>
          <w:numId w:val="9"/>
        </w:numPr>
        <w:suppressAutoHyphens/>
        <w:spacing w:after="0" w:line="240" w:lineRule="auto"/>
        <w:ind w:right="-2"/>
        <w:rPr>
          <w:rFonts w:ascii="Times New Roman" w:eastAsia="SimSun" w:hAnsi="Times New Roman" w:cs="Times New Roman"/>
          <w:color w:val="000000"/>
          <w:kern w:val="1"/>
          <w:lang w:eastAsia="hi-IN" w:bidi="hi-IN"/>
        </w:rPr>
      </w:pPr>
      <w:r w:rsidRPr="00341429">
        <w:rPr>
          <w:rFonts w:ascii="Times New Roman" w:eastAsia="SimSun" w:hAnsi="Times New Roman" w:cs="Times New Roman"/>
          <w:color w:val="000000"/>
          <w:kern w:val="1"/>
          <w:lang w:eastAsia="hi-IN" w:bidi="hi-IN"/>
        </w:rPr>
        <w:t xml:space="preserve">Załącznik nr </w:t>
      </w:r>
      <w:r w:rsidR="00A1388F" w:rsidRPr="00341429">
        <w:rPr>
          <w:rFonts w:ascii="Times New Roman" w:eastAsia="SimSun" w:hAnsi="Times New Roman" w:cs="Times New Roman"/>
          <w:color w:val="000000"/>
          <w:kern w:val="1"/>
          <w:lang w:eastAsia="hi-IN" w:bidi="hi-IN"/>
        </w:rPr>
        <w:t>7</w:t>
      </w:r>
      <w:r w:rsidRPr="00341429">
        <w:rPr>
          <w:rFonts w:ascii="Times New Roman" w:eastAsia="SimSun" w:hAnsi="Times New Roman" w:cs="Times New Roman"/>
          <w:color w:val="000000"/>
          <w:kern w:val="1"/>
          <w:lang w:eastAsia="hi-IN" w:bidi="hi-IN"/>
        </w:rPr>
        <w:t xml:space="preserve"> - Konsultacja radiologiczna nad wykonaniem badania </w:t>
      </w:r>
      <w:r w:rsidR="00604A20">
        <w:rPr>
          <w:rFonts w:ascii="Times New Roman" w:eastAsia="SimSun" w:hAnsi="Times New Roman" w:cs="Times New Roman"/>
          <w:color w:val="000000"/>
          <w:kern w:val="1"/>
          <w:lang w:eastAsia="hi-IN" w:bidi="hi-IN"/>
        </w:rPr>
        <w:t>,</w:t>
      </w:r>
    </w:p>
    <w:p w14:paraId="53D6B622" w14:textId="77777777" w:rsidR="002171EB" w:rsidRDefault="002171EB" w:rsidP="00BB03AF">
      <w:pPr>
        <w:pStyle w:val="Akapitzlist"/>
        <w:widowControl w:val="0"/>
        <w:numPr>
          <w:ilvl w:val="0"/>
          <w:numId w:val="9"/>
        </w:numPr>
        <w:suppressAutoHyphens/>
        <w:spacing w:after="0" w:line="240" w:lineRule="auto"/>
        <w:ind w:right="-2"/>
        <w:rPr>
          <w:rFonts w:ascii="Times New Roman" w:eastAsia="SimSun" w:hAnsi="Times New Roman" w:cs="Times New Roman"/>
          <w:color w:val="000000"/>
          <w:kern w:val="1"/>
          <w:lang w:eastAsia="hi-IN" w:bidi="hi-IN"/>
        </w:rPr>
      </w:pPr>
      <w:r w:rsidRPr="00341429">
        <w:rPr>
          <w:rFonts w:ascii="Times New Roman" w:eastAsia="SimSun" w:hAnsi="Times New Roman" w:cs="Times New Roman"/>
          <w:color w:val="000000"/>
          <w:kern w:val="1"/>
          <w:lang w:eastAsia="hi-IN" w:bidi="hi-IN"/>
        </w:rPr>
        <w:t xml:space="preserve">Załącznik nr </w:t>
      </w:r>
      <w:r w:rsidR="00341429" w:rsidRPr="00341429">
        <w:rPr>
          <w:rFonts w:ascii="Times New Roman" w:eastAsia="SimSun" w:hAnsi="Times New Roman" w:cs="Times New Roman"/>
          <w:color w:val="000000"/>
          <w:kern w:val="1"/>
          <w:lang w:eastAsia="hi-IN" w:bidi="hi-IN"/>
        </w:rPr>
        <w:t>8</w:t>
      </w:r>
      <w:r w:rsidRPr="00341429">
        <w:rPr>
          <w:rFonts w:ascii="Times New Roman" w:eastAsia="SimSun" w:hAnsi="Times New Roman" w:cs="Times New Roman"/>
          <w:color w:val="000000"/>
          <w:kern w:val="1"/>
          <w:lang w:eastAsia="hi-IN" w:bidi="hi-IN"/>
        </w:rPr>
        <w:t xml:space="preserve"> - Wymagania techniczne teleradiologii</w:t>
      </w:r>
      <w:r w:rsidR="00604A20">
        <w:rPr>
          <w:rFonts w:ascii="Times New Roman" w:eastAsia="SimSun" w:hAnsi="Times New Roman" w:cs="Times New Roman"/>
          <w:color w:val="000000"/>
          <w:kern w:val="1"/>
          <w:lang w:eastAsia="hi-IN" w:bidi="hi-IN"/>
        </w:rPr>
        <w:t>,</w:t>
      </w:r>
    </w:p>
    <w:p w14:paraId="6F161043" w14:textId="77777777" w:rsidR="002171EB" w:rsidRDefault="002171EB" w:rsidP="00BB03AF">
      <w:pPr>
        <w:pStyle w:val="Akapitzlist"/>
        <w:widowControl w:val="0"/>
        <w:numPr>
          <w:ilvl w:val="0"/>
          <w:numId w:val="9"/>
        </w:numPr>
        <w:suppressAutoHyphens/>
        <w:spacing w:after="0" w:line="240" w:lineRule="auto"/>
        <w:ind w:right="-2"/>
        <w:rPr>
          <w:rFonts w:ascii="Times New Roman" w:eastAsia="SimSun" w:hAnsi="Times New Roman" w:cs="Times New Roman"/>
          <w:color w:val="000000"/>
          <w:kern w:val="1"/>
          <w:lang w:eastAsia="hi-IN" w:bidi="hi-IN"/>
        </w:rPr>
      </w:pPr>
      <w:r w:rsidRPr="00341429">
        <w:rPr>
          <w:rFonts w:ascii="Times New Roman" w:eastAsia="SimSun" w:hAnsi="Times New Roman" w:cs="Times New Roman"/>
          <w:color w:val="000000"/>
          <w:kern w:val="1"/>
          <w:lang w:eastAsia="hi-IN" w:bidi="hi-IN"/>
        </w:rPr>
        <w:t xml:space="preserve">Załącznik nr </w:t>
      </w:r>
      <w:r w:rsidR="00341429" w:rsidRPr="00341429">
        <w:rPr>
          <w:rFonts w:ascii="Times New Roman" w:eastAsia="SimSun" w:hAnsi="Times New Roman" w:cs="Times New Roman"/>
          <w:color w:val="000000"/>
          <w:kern w:val="1"/>
          <w:lang w:eastAsia="hi-IN" w:bidi="hi-IN"/>
        </w:rPr>
        <w:t>9</w:t>
      </w:r>
      <w:r w:rsidRPr="00341429">
        <w:rPr>
          <w:rFonts w:ascii="Times New Roman" w:eastAsia="SimSun" w:hAnsi="Times New Roman" w:cs="Times New Roman"/>
          <w:color w:val="000000"/>
          <w:kern w:val="1"/>
          <w:lang w:eastAsia="hi-IN" w:bidi="hi-IN"/>
        </w:rPr>
        <w:t xml:space="preserve"> - Lista osób upoważnionych Zleceniobiorcy</w:t>
      </w:r>
      <w:r w:rsidR="00604A20">
        <w:rPr>
          <w:rFonts w:ascii="Times New Roman" w:eastAsia="SimSun" w:hAnsi="Times New Roman" w:cs="Times New Roman"/>
          <w:color w:val="000000"/>
          <w:kern w:val="1"/>
          <w:lang w:eastAsia="hi-IN" w:bidi="hi-IN"/>
        </w:rPr>
        <w:t>,</w:t>
      </w:r>
    </w:p>
    <w:p w14:paraId="3C7AD958" w14:textId="77777777" w:rsidR="002171EB" w:rsidRDefault="002171EB" w:rsidP="00BB03AF">
      <w:pPr>
        <w:pStyle w:val="Akapitzlist"/>
        <w:widowControl w:val="0"/>
        <w:numPr>
          <w:ilvl w:val="0"/>
          <w:numId w:val="9"/>
        </w:numPr>
        <w:suppressAutoHyphens/>
        <w:spacing w:after="0" w:line="240" w:lineRule="auto"/>
        <w:ind w:right="-2"/>
        <w:rPr>
          <w:rFonts w:ascii="Times New Roman" w:eastAsia="SimSun" w:hAnsi="Times New Roman" w:cs="Times New Roman"/>
          <w:color w:val="000000"/>
          <w:kern w:val="1"/>
          <w:lang w:eastAsia="hi-IN" w:bidi="hi-IN"/>
        </w:rPr>
      </w:pPr>
      <w:r w:rsidRPr="00341429">
        <w:rPr>
          <w:rFonts w:ascii="Times New Roman" w:eastAsia="SimSun" w:hAnsi="Times New Roman" w:cs="Times New Roman"/>
          <w:color w:val="000000"/>
          <w:kern w:val="1"/>
          <w:lang w:eastAsia="hi-IN" w:bidi="hi-IN"/>
        </w:rPr>
        <w:t xml:space="preserve">Załącznik nr </w:t>
      </w:r>
      <w:r w:rsidR="00A1388F" w:rsidRPr="00341429">
        <w:rPr>
          <w:rFonts w:ascii="Times New Roman" w:eastAsia="SimSun" w:hAnsi="Times New Roman" w:cs="Times New Roman"/>
          <w:color w:val="000000"/>
          <w:kern w:val="1"/>
          <w:lang w:eastAsia="hi-IN" w:bidi="hi-IN"/>
        </w:rPr>
        <w:t>1</w:t>
      </w:r>
      <w:r w:rsidR="00341429" w:rsidRPr="00341429">
        <w:rPr>
          <w:rFonts w:ascii="Times New Roman" w:eastAsia="SimSun" w:hAnsi="Times New Roman" w:cs="Times New Roman"/>
          <w:color w:val="000000"/>
          <w:kern w:val="1"/>
          <w:lang w:eastAsia="hi-IN" w:bidi="hi-IN"/>
        </w:rPr>
        <w:t>0</w:t>
      </w:r>
      <w:r w:rsidRPr="00341429">
        <w:rPr>
          <w:rFonts w:ascii="Times New Roman" w:eastAsia="SimSun" w:hAnsi="Times New Roman" w:cs="Times New Roman"/>
          <w:color w:val="000000"/>
          <w:kern w:val="1"/>
          <w:lang w:eastAsia="hi-IN" w:bidi="hi-IN"/>
        </w:rPr>
        <w:t xml:space="preserve"> - Procedura zgłaszania incydentów IT ( 24 h )</w:t>
      </w:r>
      <w:r w:rsidR="00761CE0">
        <w:rPr>
          <w:rFonts w:ascii="Times New Roman" w:eastAsia="SimSun" w:hAnsi="Times New Roman" w:cs="Times New Roman"/>
          <w:color w:val="000000"/>
          <w:kern w:val="1"/>
          <w:lang w:eastAsia="hi-IN" w:bidi="hi-IN"/>
        </w:rPr>
        <w:t>,</w:t>
      </w:r>
    </w:p>
    <w:p w14:paraId="4FF0DA50" w14:textId="77777777" w:rsidR="00761CE0" w:rsidRPr="00341429" w:rsidRDefault="00761CE0" w:rsidP="00BB03AF">
      <w:pPr>
        <w:pStyle w:val="Akapitzlist"/>
        <w:widowControl w:val="0"/>
        <w:numPr>
          <w:ilvl w:val="0"/>
          <w:numId w:val="9"/>
        </w:numPr>
        <w:suppressAutoHyphens/>
        <w:spacing w:after="0" w:line="240" w:lineRule="auto"/>
        <w:ind w:right="-2"/>
        <w:rPr>
          <w:rFonts w:ascii="Times New Roman" w:eastAsia="SimSun" w:hAnsi="Times New Roman" w:cs="Times New Roman"/>
          <w:color w:val="000000"/>
          <w:kern w:val="1"/>
          <w:lang w:eastAsia="hi-IN" w:bidi="hi-IN"/>
        </w:rPr>
      </w:pPr>
      <w:r>
        <w:rPr>
          <w:rFonts w:ascii="Times New Roman" w:eastAsia="SimSun" w:hAnsi="Times New Roman" w:cs="Times New Roman"/>
          <w:color w:val="000000"/>
          <w:kern w:val="1"/>
          <w:lang w:eastAsia="hi-IN" w:bidi="hi-IN"/>
        </w:rPr>
        <w:t xml:space="preserve">Załącznik nr 11 – Polisa ubezpieczeniowa Zleceniobiorcy. </w:t>
      </w:r>
    </w:p>
    <w:p w14:paraId="65F404A1" w14:textId="77777777" w:rsidR="002171EB" w:rsidRPr="00EA6DAC" w:rsidRDefault="002171EB" w:rsidP="00BB03AF">
      <w:pPr>
        <w:widowControl w:val="0"/>
        <w:suppressAutoHyphens/>
        <w:spacing w:after="0" w:line="240" w:lineRule="auto"/>
        <w:jc w:val="both"/>
        <w:rPr>
          <w:rFonts w:ascii="Times New Roman" w:eastAsia="SimSun" w:hAnsi="Times New Roman" w:cs="Times New Roman"/>
          <w:color w:val="000000"/>
          <w:kern w:val="1"/>
          <w:lang w:eastAsia="hi-IN" w:bidi="hi-IN"/>
        </w:rPr>
      </w:pPr>
    </w:p>
    <w:p w14:paraId="5D627EF6" w14:textId="77777777" w:rsidR="002171EB" w:rsidRDefault="002171EB" w:rsidP="00BB03AF">
      <w:pPr>
        <w:widowControl w:val="0"/>
        <w:suppressAutoHyphens/>
        <w:spacing w:after="0" w:line="240" w:lineRule="auto"/>
        <w:jc w:val="both"/>
        <w:rPr>
          <w:rFonts w:ascii="Times New Roman" w:eastAsia="SimSun" w:hAnsi="Times New Roman" w:cs="Times New Roman"/>
          <w:color w:val="000000"/>
          <w:kern w:val="1"/>
          <w:lang w:eastAsia="hi-IN" w:bidi="hi-IN"/>
        </w:rPr>
      </w:pPr>
    </w:p>
    <w:p w14:paraId="26AD817B" w14:textId="77777777" w:rsidR="00341429" w:rsidRDefault="00341429" w:rsidP="00BB03AF">
      <w:pPr>
        <w:widowControl w:val="0"/>
        <w:suppressAutoHyphens/>
        <w:spacing w:after="0" w:line="240" w:lineRule="auto"/>
        <w:jc w:val="both"/>
        <w:rPr>
          <w:rFonts w:ascii="Times New Roman" w:eastAsia="SimSun" w:hAnsi="Times New Roman" w:cs="Times New Roman"/>
          <w:color w:val="000000"/>
          <w:kern w:val="1"/>
          <w:lang w:eastAsia="hi-IN" w:bidi="hi-IN"/>
        </w:rPr>
      </w:pPr>
    </w:p>
    <w:p w14:paraId="694D048D" w14:textId="77777777" w:rsidR="00341429" w:rsidRDefault="00341429" w:rsidP="00BB03AF">
      <w:pPr>
        <w:widowControl w:val="0"/>
        <w:suppressAutoHyphens/>
        <w:spacing w:after="0" w:line="240" w:lineRule="auto"/>
        <w:jc w:val="both"/>
        <w:rPr>
          <w:rFonts w:ascii="Times New Roman" w:eastAsia="SimSun" w:hAnsi="Times New Roman" w:cs="Times New Roman"/>
          <w:color w:val="000000"/>
          <w:kern w:val="1"/>
          <w:lang w:eastAsia="hi-IN" w:bidi="hi-IN"/>
        </w:rPr>
      </w:pPr>
    </w:p>
    <w:p w14:paraId="4AB49041" w14:textId="77777777" w:rsidR="00341429" w:rsidRDefault="00341429" w:rsidP="00BB03AF">
      <w:pPr>
        <w:widowControl w:val="0"/>
        <w:suppressAutoHyphens/>
        <w:spacing w:after="0" w:line="240" w:lineRule="auto"/>
        <w:jc w:val="both"/>
        <w:rPr>
          <w:rFonts w:ascii="Times New Roman" w:eastAsia="SimSun" w:hAnsi="Times New Roman" w:cs="Times New Roman"/>
          <w:color w:val="000000"/>
          <w:kern w:val="1"/>
          <w:lang w:eastAsia="hi-IN" w:bidi="hi-IN"/>
        </w:rPr>
      </w:pPr>
    </w:p>
    <w:p w14:paraId="0C0EF132" w14:textId="77777777" w:rsidR="00341429" w:rsidRPr="00EA6DAC" w:rsidRDefault="00341429" w:rsidP="00BB03AF">
      <w:pPr>
        <w:widowControl w:val="0"/>
        <w:suppressAutoHyphens/>
        <w:spacing w:after="0" w:line="240" w:lineRule="auto"/>
        <w:jc w:val="both"/>
        <w:rPr>
          <w:rFonts w:ascii="Times New Roman" w:eastAsia="SimSun" w:hAnsi="Times New Roman" w:cs="Times New Roman"/>
          <w:color w:val="000000"/>
          <w:kern w:val="1"/>
          <w:lang w:eastAsia="hi-IN" w:bidi="hi-IN"/>
        </w:rPr>
      </w:pPr>
    </w:p>
    <w:p w14:paraId="3447CE00" w14:textId="77777777" w:rsidR="002171EB" w:rsidRDefault="002171EB" w:rsidP="00BB03AF">
      <w:pPr>
        <w:widowControl w:val="0"/>
        <w:suppressAutoHyphens/>
        <w:spacing w:after="0" w:line="240" w:lineRule="auto"/>
        <w:jc w:val="both"/>
        <w:rPr>
          <w:rFonts w:ascii="Times New Roman" w:eastAsia="SimSun" w:hAnsi="Times New Roman" w:cs="Times New Roman"/>
          <w:color w:val="000000"/>
          <w:kern w:val="1"/>
          <w:lang w:eastAsia="hi-IN" w:bidi="hi-IN"/>
        </w:rPr>
      </w:pPr>
    </w:p>
    <w:p w14:paraId="41B6B0BD" w14:textId="77777777" w:rsidR="005A3CC7" w:rsidRPr="00EA6DAC" w:rsidRDefault="005A3CC7" w:rsidP="00BB03AF">
      <w:pPr>
        <w:widowControl w:val="0"/>
        <w:suppressAutoHyphens/>
        <w:spacing w:after="0" w:line="240" w:lineRule="auto"/>
        <w:jc w:val="both"/>
        <w:rPr>
          <w:rFonts w:ascii="Times New Roman" w:eastAsia="SimSun" w:hAnsi="Times New Roman" w:cs="Times New Roman"/>
          <w:color w:val="000000"/>
          <w:kern w:val="1"/>
          <w:lang w:eastAsia="hi-IN" w:bidi="hi-IN"/>
        </w:rPr>
      </w:pPr>
    </w:p>
    <w:p w14:paraId="18A71B3A" w14:textId="77777777" w:rsidR="002171EB" w:rsidRPr="00EA6DAC" w:rsidRDefault="002171EB" w:rsidP="00BB03AF">
      <w:pPr>
        <w:widowControl w:val="0"/>
        <w:suppressAutoHyphens/>
        <w:spacing w:after="0" w:line="240" w:lineRule="auto"/>
        <w:jc w:val="both"/>
        <w:rPr>
          <w:rFonts w:ascii="Times New Roman" w:eastAsia="SimSun" w:hAnsi="Times New Roman" w:cs="Times New Roman"/>
          <w:color w:val="000000"/>
          <w:kern w:val="1"/>
          <w:lang w:eastAsia="hi-IN" w:bidi="hi-IN"/>
        </w:rPr>
      </w:pPr>
    </w:p>
    <w:p w14:paraId="5DCC4E5E" w14:textId="77777777" w:rsidR="002171EB" w:rsidRPr="00EA6DAC" w:rsidRDefault="006C1703" w:rsidP="00461B64">
      <w:pPr>
        <w:widowControl w:val="0"/>
        <w:suppressAutoHyphens/>
        <w:spacing w:after="0" w:line="240" w:lineRule="auto"/>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color w:val="000000"/>
          <w:kern w:val="1"/>
          <w:lang w:eastAsia="hi-IN" w:bidi="hi-IN"/>
        </w:rPr>
        <w:t>……………………………….                                                ……………………………………….</w:t>
      </w:r>
    </w:p>
    <w:p w14:paraId="01E7653D" w14:textId="77777777" w:rsidR="006C1703" w:rsidRPr="00EA6DAC" w:rsidRDefault="006C1703" w:rsidP="00BB03AF">
      <w:pPr>
        <w:widowControl w:val="0"/>
        <w:suppressAutoHyphens/>
        <w:spacing w:after="0" w:line="240" w:lineRule="auto"/>
        <w:jc w:val="both"/>
        <w:rPr>
          <w:rFonts w:ascii="Times New Roman" w:eastAsia="SimSun" w:hAnsi="Times New Roman" w:cs="Times New Roman"/>
          <w:color w:val="000000"/>
          <w:kern w:val="1"/>
          <w:lang w:eastAsia="hi-IN" w:bidi="hi-IN"/>
        </w:rPr>
      </w:pPr>
      <w:r w:rsidRPr="00EA6DAC">
        <w:rPr>
          <w:rFonts w:ascii="Times New Roman" w:eastAsia="SimSun" w:hAnsi="Times New Roman" w:cs="Times New Roman"/>
          <w:color w:val="000000"/>
          <w:kern w:val="1"/>
          <w:lang w:eastAsia="hi-IN" w:bidi="hi-IN"/>
        </w:rPr>
        <w:t xml:space="preserve">   </w:t>
      </w:r>
      <w:r w:rsidR="009D1EC0">
        <w:rPr>
          <w:rFonts w:ascii="Times New Roman" w:eastAsia="SimSun" w:hAnsi="Times New Roman" w:cs="Times New Roman"/>
          <w:color w:val="000000"/>
          <w:kern w:val="1"/>
          <w:lang w:eastAsia="hi-IN" w:bidi="hi-IN"/>
        </w:rPr>
        <w:t xml:space="preserve">    </w:t>
      </w:r>
      <w:r w:rsidR="00461B64">
        <w:rPr>
          <w:rFonts w:ascii="Times New Roman" w:eastAsia="SimSun" w:hAnsi="Times New Roman" w:cs="Times New Roman"/>
          <w:color w:val="000000"/>
          <w:kern w:val="1"/>
          <w:lang w:eastAsia="hi-IN" w:bidi="hi-IN"/>
        </w:rPr>
        <w:t xml:space="preserve">    </w:t>
      </w:r>
      <w:r w:rsidR="009D1EC0">
        <w:rPr>
          <w:rFonts w:ascii="Times New Roman" w:eastAsia="SimSun" w:hAnsi="Times New Roman" w:cs="Times New Roman"/>
          <w:color w:val="000000"/>
          <w:kern w:val="1"/>
          <w:lang w:eastAsia="hi-IN" w:bidi="hi-IN"/>
        </w:rPr>
        <w:t xml:space="preserve">  Zleceniodawca</w:t>
      </w:r>
      <w:r w:rsidRPr="00EA6DAC">
        <w:rPr>
          <w:rFonts w:ascii="Times New Roman" w:eastAsia="SimSun" w:hAnsi="Times New Roman" w:cs="Times New Roman"/>
          <w:color w:val="000000"/>
          <w:kern w:val="1"/>
          <w:lang w:eastAsia="hi-IN" w:bidi="hi-IN"/>
        </w:rPr>
        <w:t xml:space="preserve">                                                              </w:t>
      </w:r>
      <w:r w:rsidR="009D1EC0">
        <w:rPr>
          <w:rFonts w:ascii="Times New Roman" w:eastAsia="SimSun" w:hAnsi="Times New Roman" w:cs="Times New Roman"/>
          <w:color w:val="000000"/>
          <w:kern w:val="1"/>
          <w:lang w:eastAsia="hi-IN" w:bidi="hi-IN"/>
        </w:rPr>
        <w:t xml:space="preserve">                  Zleceniobiorca</w:t>
      </w:r>
    </w:p>
    <w:sectPr w:rsidR="006C1703" w:rsidRPr="00EA6DAC" w:rsidSect="002171EB">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4150011"/>
    <w:lvl w:ilvl="0">
      <w:start w:val="1"/>
      <w:numFmt w:val="decimal"/>
      <w:lvlText w:val="%1)"/>
      <w:lvlJc w:val="left"/>
      <w:pPr>
        <w:ind w:left="720" w:hanging="360"/>
      </w:pPr>
    </w:lvl>
  </w:abstractNum>
  <w:abstractNum w:abstractNumId="1" w15:restartNumberingAfterBreak="0">
    <w:nsid w:val="00000006"/>
    <w:multiLevelType w:val="multilevel"/>
    <w:tmpl w:val="C90AF72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360"/>
        </w:tabs>
        <w:ind w:left="3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7"/>
    <w:multiLevelType w:val="singleLevel"/>
    <w:tmpl w:val="C6B81824"/>
    <w:name w:val="WW8Num12"/>
    <w:lvl w:ilvl="0">
      <w:start w:val="1"/>
      <w:numFmt w:val="decimal"/>
      <w:lvlText w:val="%1."/>
      <w:lvlJc w:val="left"/>
      <w:pPr>
        <w:tabs>
          <w:tab w:val="num" w:pos="720"/>
        </w:tabs>
        <w:ind w:left="720" w:hanging="360"/>
      </w:pPr>
      <w:rPr>
        <w:color w:val="000000"/>
      </w:rPr>
    </w:lvl>
  </w:abstractNum>
  <w:abstractNum w:abstractNumId="3" w15:restartNumberingAfterBreak="0">
    <w:nsid w:val="00000008"/>
    <w:multiLevelType w:val="singleLevel"/>
    <w:tmpl w:val="00000008"/>
    <w:name w:val="WW8Num13"/>
    <w:lvl w:ilvl="0">
      <w:start w:val="1"/>
      <w:numFmt w:val="decimal"/>
      <w:lvlText w:val="%1."/>
      <w:lvlJc w:val="left"/>
      <w:pPr>
        <w:tabs>
          <w:tab w:val="num" w:pos="720"/>
        </w:tabs>
        <w:ind w:left="720" w:hanging="360"/>
      </w:pPr>
      <w:rPr>
        <w:rFonts w:cs="Times New Roman"/>
      </w:rPr>
    </w:lvl>
  </w:abstractNum>
  <w:abstractNum w:abstractNumId="4" w15:restartNumberingAfterBreak="0">
    <w:nsid w:val="0000000B"/>
    <w:multiLevelType w:val="singleLevel"/>
    <w:tmpl w:val="E31EA432"/>
    <w:name w:val="WW8Num16"/>
    <w:lvl w:ilvl="0">
      <w:start w:val="1"/>
      <w:numFmt w:val="decimal"/>
      <w:lvlText w:val="%1."/>
      <w:lvlJc w:val="left"/>
      <w:pPr>
        <w:tabs>
          <w:tab w:val="num" w:pos="720"/>
        </w:tabs>
        <w:ind w:left="720" w:hanging="360"/>
      </w:pPr>
      <w:rPr>
        <w:b w:val="0"/>
      </w:rPr>
    </w:lvl>
  </w:abstractNum>
  <w:abstractNum w:abstractNumId="5" w15:restartNumberingAfterBreak="0">
    <w:nsid w:val="0000000C"/>
    <w:multiLevelType w:val="singleLevel"/>
    <w:tmpl w:val="0000000C"/>
    <w:name w:val="WW8Num18"/>
    <w:lvl w:ilvl="0">
      <w:start w:val="1"/>
      <w:numFmt w:val="decimal"/>
      <w:lvlText w:val="%1."/>
      <w:lvlJc w:val="left"/>
      <w:pPr>
        <w:tabs>
          <w:tab w:val="num" w:pos="720"/>
        </w:tabs>
        <w:ind w:left="720" w:hanging="360"/>
      </w:pPr>
      <w:rPr>
        <w:rFonts w:ascii="Times New Roman" w:hAnsi="Times New Roman" w:cs="Times New Roman"/>
      </w:rPr>
    </w:lvl>
  </w:abstractNum>
  <w:abstractNum w:abstractNumId="6" w15:restartNumberingAfterBreak="0">
    <w:nsid w:val="0000000F"/>
    <w:multiLevelType w:val="singleLevel"/>
    <w:tmpl w:val="0000000F"/>
    <w:lvl w:ilvl="0">
      <w:start w:val="1"/>
      <w:numFmt w:val="bullet"/>
      <w:lvlText w:val=""/>
      <w:lvlJc w:val="left"/>
      <w:pPr>
        <w:tabs>
          <w:tab w:val="num" w:pos="0"/>
        </w:tabs>
        <w:ind w:left="1069" w:hanging="360"/>
      </w:pPr>
      <w:rPr>
        <w:rFonts w:ascii="Symbol" w:hAnsi="Symbol" w:cs="Symbol"/>
      </w:rPr>
    </w:lvl>
  </w:abstractNum>
  <w:abstractNum w:abstractNumId="7" w15:restartNumberingAfterBreak="0">
    <w:nsid w:val="00000010"/>
    <w:multiLevelType w:val="singleLevel"/>
    <w:tmpl w:val="00000010"/>
    <w:name w:val="WW8Num23"/>
    <w:lvl w:ilvl="0">
      <w:start w:val="1"/>
      <w:numFmt w:val="decimal"/>
      <w:lvlText w:val="%1."/>
      <w:lvlJc w:val="left"/>
      <w:pPr>
        <w:tabs>
          <w:tab w:val="num" w:pos="0"/>
        </w:tabs>
        <w:ind w:left="502" w:hanging="360"/>
      </w:pPr>
      <w:rPr>
        <w:rFonts w:cs="Times New Roman"/>
      </w:rPr>
    </w:lvl>
  </w:abstractNum>
  <w:abstractNum w:abstractNumId="8" w15:restartNumberingAfterBreak="0">
    <w:nsid w:val="0000001C"/>
    <w:multiLevelType w:val="singleLevel"/>
    <w:tmpl w:val="04150011"/>
    <w:lvl w:ilvl="0">
      <w:start w:val="1"/>
      <w:numFmt w:val="decimal"/>
      <w:lvlText w:val="%1)"/>
      <w:lvlJc w:val="left"/>
      <w:pPr>
        <w:ind w:left="1080" w:hanging="360"/>
      </w:pPr>
    </w:lvl>
  </w:abstractNum>
  <w:abstractNum w:abstractNumId="9" w15:restartNumberingAfterBreak="0">
    <w:nsid w:val="07FC7593"/>
    <w:multiLevelType w:val="hybridMultilevel"/>
    <w:tmpl w:val="432AED36"/>
    <w:lvl w:ilvl="0" w:tplc="04150011">
      <w:start w:val="1"/>
      <w:numFmt w:val="decimal"/>
      <w:lvlText w:val="%1)"/>
      <w:lvlJc w:val="left"/>
      <w:pPr>
        <w:ind w:left="1080" w:hanging="360"/>
      </w:pPr>
    </w:lvl>
    <w:lvl w:ilvl="1" w:tplc="CDDC1908">
      <w:start w:val="3"/>
      <w:numFmt w:val="upperLetter"/>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E754C8B"/>
    <w:multiLevelType w:val="hybridMultilevel"/>
    <w:tmpl w:val="B29A55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290EE4"/>
    <w:multiLevelType w:val="multilevel"/>
    <w:tmpl w:val="6FF224D8"/>
    <w:lvl w:ilvl="0">
      <w:start w:val="1"/>
      <w:numFmt w:val="decimal"/>
      <w:lvlText w:val="%1."/>
      <w:legacy w:legacy="1" w:legacySpace="0" w:legacyIndent="360"/>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Letter"/>
      <w:lvlText w:val="%3)"/>
      <w:lvlJc w:val="right"/>
      <w:pPr>
        <w:tabs>
          <w:tab w:val="num" w:pos="720"/>
        </w:tabs>
        <w:ind w:left="720" w:hanging="180"/>
      </w:pPr>
      <w:rPr>
        <w:rFonts w:ascii="Times New Roman" w:eastAsia="Calibri"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4216E75"/>
    <w:multiLevelType w:val="multilevel"/>
    <w:tmpl w:val="FF38997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cs="Times New Roman"/>
        <w:b w:val="0"/>
        <w:bCs/>
        <w:i w:val="0"/>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3" w15:restartNumberingAfterBreak="0">
    <w:nsid w:val="177C335F"/>
    <w:multiLevelType w:val="hybridMultilevel"/>
    <w:tmpl w:val="6CD4A02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8F9433C"/>
    <w:multiLevelType w:val="hybridMultilevel"/>
    <w:tmpl w:val="0FFA4D96"/>
    <w:lvl w:ilvl="0" w:tplc="0415000F">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2F0415"/>
    <w:multiLevelType w:val="hybridMultilevel"/>
    <w:tmpl w:val="816A48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B1F74DF"/>
    <w:multiLevelType w:val="multilevel"/>
    <w:tmpl w:val="A0FC7550"/>
    <w:lvl w:ilvl="0">
      <w:start w:val="5"/>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b w:val="0"/>
        <w:bCs w:val="0"/>
      </w:rPr>
    </w:lvl>
    <w:lvl w:ilvl="2">
      <w:start w:val="1"/>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7" w15:restartNumberingAfterBreak="0">
    <w:nsid w:val="2B260A97"/>
    <w:multiLevelType w:val="hybridMultilevel"/>
    <w:tmpl w:val="F9782A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2EF81472"/>
    <w:multiLevelType w:val="hybridMultilevel"/>
    <w:tmpl w:val="1B4202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AB5BE5"/>
    <w:multiLevelType w:val="singleLevel"/>
    <w:tmpl w:val="00000010"/>
    <w:lvl w:ilvl="0">
      <w:start w:val="1"/>
      <w:numFmt w:val="decimal"/>
      <w:lvlText w:val="%1."/>
      <w:lvlJc w:val="left"/>
      <w:pPr>
        <w:tabs>
          <w:tab w:val="num" w:pos="0"/>
        </w:tabs>
        <w:ind w:left="502" w:hanging="360"/>
      </w:pPr>
      <w:rPr>
        <w:rFonts w:cs="Times New Roman"/>
      </w:rPr>
    </w:lvl>
  </w:abstractNum>
  <w:abstractNum w:abstractNumId="20" w15:restartNumberingAfterBreak="0">
    <w:nsid w:val="390068CB"/>
    <w:multiLevelType w:val="hybridMultilevel"/>
    <w:tmpl w:val="DE5649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B207078"/>
    <w:multiLevelType w:val="multilevel"/>
    <w:tmpl w:val="A740B14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15:restartNumberingAfterBreak="0">
    <w:nsid w:val="3BB9555B"/>
    <w:multiLevelType w:val="hybridMultilevel"/>
    <w:tmpl w:val="52A2847A"/>
    <w:lvl w:ilvl="0" w:tplc="CB1CAA6C">
      <w:start w:val="1"/>
      <w:numFmt w:val="decimal"/>
      <w:lvlText w:val="%1."/>
      <w:lvlJc w:val="left"/>
      <w:pPr>
        <w:ind w:left="705" w:hanging="705"/>
      </w:pPr>
      <w:rPr>
        <w:rFonts w:hint="default"/>
      </w:rPr>
    </w:lvl>
    <w:lvl w:ilvl="1" w:tplc="04150011">
      <w:start w:val="1"/>
      <w:numFmt w:val="decimal"/>
      <w:lvlText w:val="%2)"/>
      <w:lvlJc w:val="left"/>
      <w:pPr>
        <w:ind w:left="1440" w:hanging="360"/>
      </w:pPr>
    </w:lvl>
    <w:lvl w:ilvl="2" w:tplc="0582C4B8">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BD0FAF"/>
    <w:multiLevelType w:val="hybridMultilevel"/>
    <w:tmpl w:val="A6C6656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3E44106"/>
    <w:multiLevelType w:val="hybridMultilevel"/>
    <w:tmpl w:val="3F620A88"/>
    <w:lvl w:ilvl="0" w:tplc="6EFEA98C">
      <w:start w:val="1"/>
      <w:numFmt w:val="lowerLetter"/>
      <w:lvlText w:val="%1)"/>
      <w:lvlJc w:val="left"/>
      <w:pPr>
        <w:ind w:left="862" w:hanging="360"/>
      </w:pPr>
      <w:rPr>
        <w:rFonts w:hint="default"/>
        <w:b w:val="0"/>
        <w:bCs/>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 w15:restartNumberingAfterBreak="0">
    <w:nsid w:val="4A987467"/>
    <w:multiLevelType w:val="hybridMultilevel"/>
    <w:tmpl w:val="DB2A86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92620C"/>
    <w:multiLevelType w:val="multilevel"/>
    <w:tmpl w:val="C19AB208"/>
    <w:lvl w:ilvl="0">
      <w:start w:val="1"/>
      <w:numFmt w:val="decimal"/>
      <w:lvlText w:val="%1."/>
      <w:lvlJc w:val="left"/>
      <w:pPr>
        <w:ind w:left="720" w:hanging="360"/>
      </w:pPr>
      <w:rPr>
        <w:rFonts w:ascii="Times New Roman" w:eastAsia="SimSu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2B24DC6"/>
    <w:multiLevelType w:val="hybridMultilevel"/>
    <w:tmpl w:val="DAAED5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32F02ED"/>
    <w:multiLevelType w:val="hybridMultilevel"/>
    <w:tmpl w:val="E4AE97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564286C"/>
    <w:multiLevelType w:val="hybridMultilevel"/>
    <w:tmpl w:val="293C2BF0"/>
    <w:lvl w:ilvl="0" w:tplc="13DE9EE2">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7094903"/>
    <w:multiLevelType w:val="hybridMultilevel"/>
    <w:tmpl w:val="8140F4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EA7C59"/>
    <w:multiLevelType w:val="multilevel"/>
    <w:tmpl w:val="FF3C40A6"/>
    <w:lvl w:ilvl="0">
      <w:start w:val="3"/>
      <w:numFmt w:val="decimal"/>
      <w:lvlText w:val="%1."/>
      <w:lvlJc w:val="left"/>
      <w:pPr>
        <w:ind w:left="720" w:hanging="360"/>
      </w:pPr>
      <w:rPr>
        <w:rFonts w:ascii="Times New Roman" w:eastAsia="Times New Roman" w:hAnsi="Times New Roman" w:cs="Times New Roman" w:hint="default"/>
      </w:rPr>
    </w:lvl>
    <w:lvl w:ilvl="1">
      <w:start w:val="1"/>
      <w:numFmt w:val="decimal"/>
      <w:lvlText w:val="%2."/>
      <w:lvlJc w:val="left"/>
      <w:pPr>
        <w:ind w:left="360" w:hanging="360"/>
      </w:pPr>
      <w:rPr>
        <w:rFonts w:cs="Times New Roman" w:hint="default"/>
        <w:b w:val="0"/>
        <w:bCs/>
        <w:i w:val="0"/>
      </w:rPr>
    </w:lvl>
    <w:lvl w:ilvl="2">
      <w:start w:val="1"/>
      <w:numFmt w:val="decimal"/>
      <w:lvlText w:val="%3."/>
      <w:lvlJc w:val="left"/>
      <w:pPr>
        <w:ind w:left="2160" w:hanging="360"/>
      </w:pPr>
      <w:rPr>
        <w:rFonts w:cs="Times New Roman" w:hint="default"/>
      </w:rPr>
    </w:lvl>
    <w:lvl w:ilvl="3">
      <w:start w:val="1"/>
      <w:numFmt w:val="decimal"/>
      <w:lvlText w:val="%4."/>
      <w:lvlJc w:val="left"/>
      <w:pPr>
        <w:ind w:left="2880" w:hanging="360"/>
      </w:pPr>
      <w:rPr>
        <w:rFonts w:cs="Times New Roman" w:hint="default"/>
      </w:rPr>
    </w:lvl>
    <w:lvl w:ilvl="4">
      <w:start w:val="1"/>
      <w:numFmt w:val="decimal"/>
      <w:lvlText w:val="%5."/>
      <w:lvlJc w:val="left"/>
      <w:pPr>
        <w:ind w:left="3600" w:hanging="360"/>
      </w:pPr>
      <w:rPr>
        <w:rFonts w:cs="Times New Roman" w:hint="default"/>
      </w:rPr>
    </w:lvl>
    <w:lvl w:ilvl="5">
      <w:start w:val="1"/>
      <w:numFmt w:val="decimal"/>
      <w:lvlText w:val="%6."/>
      <w:lvlJc w:val="left"/>
      <w:pPr>
        <w:ind w:left="4320" w:hanging="360"/>
      </w:pPr>
      <w:rPr>
        <w:rFonts w:cs="Times New Roman" w:hint="default"/>
      </w:rPr>
    </w:lvl>
    <w:lvl w:ilvl="6">
      <w:start w:val="1"/>
      <w:numFmt w:val="decimal"/>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rPr>
    </w:lvl>
    <w:lvl w:ilvl="8">
      <w:start w:val="1"/>
      <w:numFmt w:val="decimal"/>
      <w:lvlText w:val="%9."/>
      <w:lvlJc w:val="left"/>
      <w:pPr>
        <w:ind w:left="6480" w:hanging="360"/>
      </w:pPr>
      <w:rPr>
        <w:rFonts w:cs="Times New Roman" w:hint="default"/>
      </w:rPr>
    </w:lvl>
  </w:abstractNum>
  <w:abstractNum w:abstractNumId="32" w15:restartNumberingAfterBreak="0">
    <w:nsid w:val="630C110A"/>
    <w:multiLevelType w:val="multilevel"/>
    <w:tmpl w:val="E026A5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35927BC"/>
    <w:multiLevelType w:val="multilevel"/>
    <w:tmpl w:val="A8DA49EA"/>
    <w:lvl w:ilvl="0">
      <w:start w:val="1"/>
      <w:numFmt w:val="decimal"/>
      <w:lvlText w:val="%1."/>
      <w:lvlJc w:val="left"/>
      <w:pPr>
        <w:ind w:left="644"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6C00E65"/>
    <w:multiLevelType w:val="multilevel"/>
    <w:tmpl w:val="B1E063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A3E12A4"/>
    <w:multiLevelType w:val="hybridMultilevel"/>
    <w:tmpl w:val="124C43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A05100"/>
    <w:multiLevelType w:val="multilevel"/>
    <w:tmpl w:val="767281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2771114"/>
    <w:multiLevelType w:val="multilevel"/>
    <w:tmpl w:val="B6A461E0"/>
    <w:lvl w:ilvl="0">
      <w:start w:val="1"/>
      <w:numFmt w:val="decimal"/>
      <w:lvlText w:val="%1."/>
      <w:lvlJc w:val="left"/>
      <w:pPr>
        <w:ind w:left="720" w:hanging="360"/>
      </w:pPr>
      <w:rPr>
        <w:rFonts w:ascii="Times New Roman" w:eastAsia="Times New Roman" w:hAnsi="Times New Roman" w:cs="Times New Roman"/>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40371C8"/>
    <w:multiLevelType w:val="hybridMultilevel"/>
    <w:tmpl w:val="809C7A18"/>
    <w:lvl w:ilvl="0" w:tplc="8A14A74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E24FE4"/>
    <w:multiLevelType w:val="multilevel"/>
    <w:tmpl w:val="7FA53E15"/>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8369147">
    <w:abstractNumId w:val="0"/>
  </w:num>
  <w:num w:numId="2" w16cid:durableId="1846893434">
    <w:abstractNumId w:val="1"/>
  </w:num>
  <w:num w:numId="3" w16cid:durableId="815954219">
    <w:abstractNumId w:val="2"/>
  </w:num>
  <w:num w:numId="4" w16cid:durableId="641926292">
    <w:abstractNumId w:val="3"/>
  </w:num>
  <w:num w:numId="5" w16cid:durableId="1498382315">
    <w:abstractNumId w:val="4"/>
  </w:num>
  <w:num w:numId="6" w16cid:durableId="1409574635">
    <w:abstractNumId w:val="5"/>
  </w:num>
  <w:num w:numId="7" w16cid:durableId="96949565">
    <w:abstractNumId w:val="6"/>
  </w:num>
  <w:num w:numId="8" w16cid:durableId="1997368570">
    <w:abstractNumId w:val="7"/>
  </w:num>
  <w:num w:numId="9" w16cid:durableId="673337773">
    <w:abstractNumId w:val="8"/>
  </w:num>
  <w:num w:numId="10" w16cid:durableId="84230049">
    <w:abstractNumId w:val="28"/>
  </w:num>
  <w:num w:numId="11" w16cid:durableId="1562519165">
    <w:abstractNumId w:val="10"/>
  </w:num>
  <w:num w:numId="12" w16cid:durableId="785386668">
    <w:abstractNumId w:val="35"/>
  </w:num>
  <w:num w:numId="13" w16cid:durableId="1498231130">
    <w:abstractNumId w:val="18"/>
  </w:num>
  <w:num w:numId="14" w16cid:durableId="1728067146">
    <w:abstractNumId w:val="30"/>
  </w:num>
  <w:num w:numId="15" w16cid:durableId="538592636">
    <w:abstractNumId w:val="14"/>
  </w:num>
  <w:num w:numId="16" w16cid:durableId="1225487191">
    <w:abstractNumId w:val="9"/>
  </w:num>
  <w:num w:numId="17" w16cid:durableId="659504875">
    <w:abstractNumId w:val="25"/>
  </w:num>
  <w:num w:numId="18" w16cid:durableId="627933117">
    <w:abstractNumId w:val="21"/>
  </w:num>
  <w:num w:numId="19" w16cid:durableId="34352972">
    <w:abstractNumId w:val="19"/>
  </w:num>
  <w:num w:numId="20" w16cid:durableId="1353068916">
    <w:abstractNumId w:val="24"/>
  </w:num>
  <w:num w:numId="21" w16cid:durableId="983658823">
    <w:abstractNumId w:val="27"/>
  </w:num>
  <w:num w:numId="22" w16cid:durableId="7375591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96649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5480717">
    <w:abstractNumId w:val="16"/>
  </w:num>
  <w:num w:numId="25" w16cid:durableId="477723823">
    <w:abstractNumId w:val="12"/>
  </w:num>
  <w:num w:numId="26" w16cid:durableId="755396876">
    <w:abstractNumId w:val="31"/>
  </w:num>
  <w:num w:numId="27" w16cid:durableId="1829665707">
    <w:abstractNumId w:val="17"/>
  </w:num>
  <w:num w:numId="28" w16cid:durableId="2139836141">
    <w:abstractNumId w:val="34"/>
  </w:num>
  <w:num w:numId="29" w16cid:durableId="1420324122">
    <w:abstractNumId w:val="32"/>
  </w:num>
  <w:num w:numId="30" w16cid:durableId="13718074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8266037">
    <w:abstractNumId w:val="33"/>
  </w:num>
  <w:num w:numId="32" w16cid:durableId="1730768884">
    <w:abstractNumId w:val="37"/>
  </w:num>
  <w:num w:numId="33" w16cid:durableId="796723552">
    <w:abstractNumId w:val="26"/>
  </w:num>
  <w:num w:numId="34" w16cid:durableId="1225339010">
    <w:abstractNumId w:val="23"/>
  </w:num>
  <w:num w:numId="35" w16cid:durableId="1533037622">
    <w:abstractNumId w:val="13"/>
  </w:num>
  <w:num w:numId="36" w16cid:durableId="1311210241">
    <w:abstractNumId w:val="36"/>
  </w:num>
  <w:num w:numId="37" w16cid:durableId="1921865687">
    <w:abstractNumId w:val="20"/>
  </w:num>
  <w:num w:numId="38" w16cid:durableId="234708861">
    <w:abstractNumId w:val="22"/>
  </w:num>
  <w:num w:numId="39" w16cid:durableId="216170280">
    <w:abstractNumId w:val="11"/>
  </w:num>
  <w:num w:numId="40" w16cid:durableId="1040862757">
    <w:abstractNumId w:val="38"/>
  </w:num>
  <w:num w:numId="41" w16cid:durableId="18969035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171EB"/>
    <w:rsid w:val="000C7E08"/>
    <w:rsid w:val="00177E80"/>
    <w:rsid w:val="00186A33"/>
    <w:rsid w:val="001D62FE"/>
    <w:rsid w:val="002171EB"/>
    <w:rsid w:val="002231CF"/>
    <w:rsid w:val="00232CCC"/>
    <w:rsid w:val="0024003E"/>
    <w:rsid w:val="00245F69"/>
    <w:rsid w:val="00274299"/>
    <w:rsid w:val="002814E5"/>
    <w:rsid w:val="002E14C0"/>
    <w:rsid w:val="00304008"/>
    <w:rsid w:val="00341429"/>
    <w:rsid w:val="003B1034"/>
    <w:rsid w:val="00461B64"/>
    <w:rsid w:val="0047579D"/>
    <w:rsid w:val="004C3228"/>
    <w:rsid w:val="005A3CC7"/>
    <w:rsid w:val="005A47BD"/>
    <w:rsid w:val="005B659C"/>
    <w:rsid w:val="005D6E1C"/>
    <w:rsid w:val="00604A20"/>
    <w:rsid w:val="006C1703"/>
    <w:rsid w:val="006E43AE"/>
    <w:rsid w:val="007440AA"/>
    <w:rsid w:val="00761CE0"/>
    <w:rsid w:val="00784A46"/>
    <w:rsid w:val="007B4439"/>
    <w:rsid w:val="007C7515"/>
    <w:rsid w:val="008108FD"/>
    <w:rsid w:val="008C2CB8"/>
    <w:rsid w:val="009910F9"/>
    <w:rsid w:val="009C3026"/>
    <w:rsid w:val="009D1EC0"/>
    <w:rsid w:val="009E3AF7"/>
    <w:rsid w:val="00A1388F"/>
    <w:rsid w:val="00A33299"/>
    <w:rsid w:val="00AA7BBE"/>
    <w:rsid w:val="00AB671D"/>
    <w:rsid w:val="00B8411F"/>
    <w:rsid w:val="00B943AF"/>
    <w:rsid w:val="00BB03AF"/>
    <w:rsid w:val="00C12B98"/>
    <w:rsid w:val="00C34D50"/>
    <w:rsid w:val="00C47E20"/>
    <w:rsid w:val="00C77549"/>
    <w:rsid w:val="00CF494C"/>
    <w:rsid w:val="00D42B70"/>
    <w:rsid w:val="00D94DB2"/>
    <w:rsid w:val="00DD67A0"/>
    <w:rsid w:val="00E07B3A"/>
    <w:rsid w:val="00E80F93"/>
    <w:rsid w:val="00EA6DAC"/>
    <w:rsid w:val="00ED2C77"/>
    <w:rsid w:val="00EF5BFF"/>
    <w:rsid w:val="00F253C7"/>
    <w:rsid w:val="00F602CF"/>
    <w:rsid w:val="00F768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4FD18"/>
  <w15:docId w15:val="{E08A808B-D653-428D-A00B-2FD87587A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6A33"/>
  </w:style>
  <w:style w:type="paragraph" w:styleId="Nagwek1">
    <w:name w:val="heading 1"/>
    <w:basedOn w:val="Normalny"/>
    <w:next w:val="Normalny"/>
    <w:link w:val="Nagwek1Znak"/>
    <w:uiPriority w:val="9"/>
    <w:qFormat/>
    <w:rsid w:val="001D62FE"/>
    <w:pPr>
      <w:keepNext/>
      <w:suppressAutoHyphens/>
      <w:spacing w:after="0" w:line="240" w:lineRule="auto"/>
      <w:jc w:val="center"/>
      <w:outlineLvl w:val="0"/>
    </w:pPr>
    <w:rPr>
      <w:rFonts w:ascii="Times New Roman" w:eastAsia="Times New Roman" w:hAnsi="Times New Roman" w:cs="Times New Roman"/>
      <w:b/>
      <w:kern w:val="2"/>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Kolorowa lista — akcent 11,sw tekst,L1,Bulleted list,lp1,Preambuła,Colorful Shading - Accent 31,Light List - Accent 51,Akapit z listą5,List Paragraph"/>
    <w:basedOn w:val="Normalny"/>
    <w:link w:val="AkapitzlistZnak"/>
    <w:uiPriority w:val="34"/>
    <w:qFormat/>
    <w:rsid w:val="009D1EC0"/>
    <w:pPr>
      <w:ind w:left="720"/>
      <w:contextualSpacing/>
    </w:pPr>
  </w:style>
  <w:style w:type="character" w:customStyle="1" w:styleId="ng-binding">
    <w:name w:val="ng-binding"/>
    <w:basedOn w:val="Domylnaczcionkaakapitu"/>
    <w:rsid w:val="00A33299"/>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
    <w:link w:val="Akapitzlist"/>
    <w:uiPriority w:val="34"/>
    <w:qFormat/>
    <w:rsid w:val="00D94DB2"/>
  </w:style>
  <w:style w:type="character" w:customStyle="1" w:styleId="Nagwek1Znak">
    <w:name w:val="Nagłówek 1 Znak"/>
    <w:basedOn w:val="Domylnaczcionkaakapitu"/>
    <w:link w:val="Nagwek1"/>
    <w:uiPriority w:val="9"/>
    <w:qFormat/>
    <w:rsid w:val="001D62FE"/>
    <w:rPr>
      <w:rFonts w:ascii="Times New Roman" w:eastAsia="Times New Roman" w:hAnsi="Times New Roman" w:cs="Times New Roman"/>
      <w:b/>
      <w:kern w:val="2"/>
      <w:sz w:val="24"/>
      <w:szCs w:val="20"/>
      <w:lang w:eastAsia="zh-CN"/>
    </w:rPr>
  </w:style>
  <w:style w:type="character" w:customStyle="1" w:styleId="fontstyle01">
    <w:name w:val="fontstyle01"/>
    <w:qFormat/>
    <w:rsid w:val="001D62FE"/>
    <w:rPr>
      <w:rFonts w:ascii="Arial Narrow" w:hAnsi="Arial Narrow"/>
      <w:b w:val="0"/>
      <w:bCs w:val="0"/>
      <w:i w:val="0"/>
      <w:iCs w:val="0"/>
      <w:color w:val="000000"/>
      <w:sz w:val="22"/>
      <w:szCs w:val="22"/>
    </w:rPr>
  </w:style>
  <w:style w:type="paragraph" w:styleId="Bezodstpw">
    <w:name w:val="No Spacing"/>
    <w:uiPriority w:val="1"/>
    <w:qFormat/>
    <w:rsid w:val="00F602CF"/>
    <w:pPr>
      <w:spacing w:after="0" w:line="240" w:lineRule="auto"/>
    </w:pPr>
  </w:style>
  <w:style w:type="paragraph" w:styleId="Zwykytekst">
    <w:name w:val="Plain Text"/>
    <w:basedOn w:val="Normalny"/>
    <w:link w:val="ZwykytekstZnak"/>
    <w:uiPriority w:val="99"/>
    <w:rsid w:val="00F602CF"/>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F602CF"/>
    <w:rPr>
      <w:rFonts w:ascii="Courier New" w:eastAsia="Times New Roman" w:hAnsi="Courier New" w:cs="Courier New"/>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989498">
      <w:bodyDiv w:val="1"/>
      <w:marLeft w:val="0"/>
      <w:marRight w:val="0"/>
      <w:marTop w:val="0"/>
      <w:marBottom w:val="0"/>
      <w:divBdr>
        <w:top w:val="none" w:sz="0" w:space="0" w:color="auto"/>
        <w:left w:val="none" w:sz="0" w:space="0" w:color="auto"/>
        <w:bottom w:val="none" w:sz="0" w:space="0" w:color="auto"/>
        <w:right w:val="none" w:sz="0" w:space="0" w:color="auto"/>
      </w:divBdr>
    </w:div>
    <w:div w:id="201615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AE486-E0F6-4836-849F-EE3956642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7</Pages>
  <Words>3212</Words>
  <Characters>19272</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DZP</dc:creator>
  <cp:keywords/>
  <dc:description/>
  <cp:lastModifiedBy>DZP</cp:lastModifiedBy>
  <cp:revision>39</cp:revision>
  <dcterms:created xsi:type="dcterms:W3CDTF">2022-11-02T09:33:00Z</dcterms:created>
  <dcterms:modified xsi:type="dcterms:W3CDTF">2023-12-14T10:19:00Z</dcterms:modified>
</cp:coreProperties>
</file>